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38B" w:rsidRPr="00CB650B" w:rsidRDefault="003D0332" w:rsidP="00D54B06">
      <w:pPr>
        <w:tabs>
          <w:tab w:val="left" w:pos="6804"/>
        </w:tabs>
        <w:jc w:val="center"/>
        <w:rPr>
          <w:rFonts w:ascii="Berlin Sans FB" w:hAnsi="Berlin Sans FB" w:cs="Tahoma"/>
          <w:b/>
          <w:sz w:val="28"/>
          <w:lang w:val="id-ID"/>
        </w:rPr>
      </w:pPr>
      <w:r w:rsidRPr="00CB650B">
        <w:rPr>
          <w:rFonts w:ascii="Berlin Sans FB" w:hAnsi="Berlin Sans FB" w:cs="Tahoma"/>
          <w:b/>
          <w:sz w:val="28"/>
          <w:lang w:val="es-ES"/>
        </w:rPr>
        <w:t>BAB</w:t>
      </w:r>
      <w:r w:rsidRPr="00CB650B">
        <w:rPr>
          <w:rFonts w:ascii="Berlin Sans FB" w:hAnsi="Berlin Sans FB" w:cs="Tahoma"/>
          <w:b/>
          <w:sz w:val="28"/>
          <w:lang w:val="id-ID"/>
        </w:rPr>
        <w:t>.</w:t>
      </w:r>
      <w:r w:rsidRPr="00CB650B">
        <w:rPr>
          <w:rFonts w:ascii="Berlin Sans FB" w:hAnsi="Berlin Sans FB" w:cs="Tahoma"/>
          <w:b/>
          <w:sz w:val="28"/>
          <w:lang w:val="es-ES"/>
        </w:rPr>
        <w:t xml:space="preserve"> I</w:t>
      </w:r>
    </w:p>
    <w:p w:rsidR="0012338B" w:rsidRPr="00CB650B" w:rsidRDefault="003D0332">
      <w:pPr>
        <w:jc w:val="center"/>
        <w:rPr>
          <w:rFonts w:ascii="Berlin Sans FB" w:hAnsi="Berlin Sans FB" w:cs="Tahoma"/>
          <w:b/>
          <w:sz w:val="28"/>
          <w:lang w:val="es-ES"/>
        </w:rPr>
      </w:pPr>
      <w:r w:rsidRPr="00CB650B">
        <w:rPr>
          <w:rFonts w:ascii="Berlin Sans FB" w:hAnsi="Berlin Sans FB" w:cs="Tahoma"/>
          <w:b/>
          <w:sz w:val="28"/>
          <w:lang w:val="es-ES"/>
        </w:rPr>
        <w:t>PENDAHULUAN</w:t>
      </w:r>
    </w:p>
    <w:p w:rsidR="0012338B" w:rsidRDefault="0012338B">
      <w:pPr>
        <w:spacing w:line="480" w:lineRule="auto"/>
        <w:ind w:firstLine="540"/>
        <w:jc w:val="both"/>
        <w:rPr>
          <w:rFonts w:ascii="Berlin Sans FB" w:hAnsi="Berlin Sans FB" w:cs="Tahoma"/>
          <w:sz w:val="22"/>
          <w:szCs w:val="22"/>
          <w:lang w:val="en-GB"/>
        </w:rPr>
      </w:pPr>
    </w:p>
    <w:p w:rsidR="0012338B" w:rsidRPr="000B68FD" w:rsidRDefault="003D0332" w:rsidP="0093407F">
      <w:pPr>
        <w:pStyle w:val="ListParagraph"/>
        <w:numPr>
          <w:ilvl w:val="1"/>
          <w:numId w:val="85"/>
        </w:numPr>
        <w:spacing w:after="0" w:line="360" w:lineRule="auto"/>
        <w:ind w:left="709"/>
        <w:rPr>
          <w:rFonts w:ascii="Berlin Sans FB" w:hAnsi="Berlin Sans FB" w:cs="Tahoma"/>
          <w:b/>
          <w:sz w:val="24"/>
          <w:szCs w:val="22"/>
          <w:lang w:val="id-ID"/>
        </w:rPr>
      </w:pPr>
      <w:r w:rsidRPr="000B68FD">
        <w:rPr>
          <w:rFonts w:ascii="Berlin Sans FB" w:hAnsi="Berlin Sans FB" w:cs="Tahoma"/>
          <w:b/>
          <w:sz w:val="24"/>
          <w:szCs w:val="22"/>
        </w:rPr>
        <w:t>LATAR BELAKANG</w:t>
      </w:r>
      <w:r w:rsidRPr="000B68FD">
        <w:rPr>
          <w:rFonts w:ascii="Berlin Sans FB" w:hAnsi="Berlin Sans FB" w:cs="Tahoma"/>
          <w:b/>
          <w:sz w:val="24"/>
          <w:szCs w:val="22"/>
          <w:lang w:val="id-ID"/>
        </w:rPr>
        <w:t>.</w:t>
      </w:r>
    </w:p>
    <w:p w:rsidR="0012338B" w:rsidRPr="00F202F5" w:rsidRDefault="003D0332" w:rsidP="00CB650B">
      <w:pPr>
        <w:autoSpaceDE w:val="0"/>
        <w:autoSpaceDN w:val="0"/>
        <w:adjustRightInd w:val="0"/>
        <w:spacing w:line="360" w:lineRule="auto"/>
        <w:ind w:left="426" w:firstLine="708"/>
        <w:jc w:val="both"/>
        <w:rPr>
          <w:rFonts w:ascii="Berlin Sans FB" w:hAnsi="Berlin Sans FB" w:cs="Tahoma"/>
          <w:szCs w:val="22"/>
          <w:lang w:val="id-ID" w:eastAsia="id-ID"/>
        </w:rPr>
      </w:pPr>
      <w:r w:rsidRPr="00F202F5">
        <w:rPr>
          <w:rFonts w:ascii="Berlin Sans FB" w:hAnsi="Berlin Sans FB" w:cs="Tahoma"/>
          <w:szCs w:val="22"/>
          <w:lang w:val="id-ID" w:eastAsia="id-ID"/>
        </w:rPr>
        <w:t>Dalam rangka meningkatkan pelaksanaan pemerintahan yang lebih Berdaya guna, berhasil guna, bersih dan bertanggungjawab, maka perlu adanya pelaporan Akuntabilitas Kinerja Instansi Pemerintah (AKIP).</w:t>
      </w:r>
    </w:p>
    <w:p w:rsidR="0012338B" w:rsidRPr="00F202F5" w:rsidRDefault="003D0332">
      <w:pPr>
        <w:autoSpaceDE w:val="0"/>
        <w:autoSpaceDN w:val="0"/>
        <w:adjustRightInd w:val="0"/>
        <w:spacing w:line="360" w:lineRule="auto"/>
        <w:ind w:left="425" w:firstLine="720"/>
        <w:jc w:val="both"/>
        <w:rPr>
          <w:rFonts w:ascii="Berlin Sans FB" w:hAnsi="Berlin Sans FB" w:cs="Tahoma"/>
          <w:szCs w:val="22"/>
          <w:lang w:val="id-ID" w:eastAsia="id-ID"/>
        </w:rPr>
      </w:pPr>
      <w:r w:rsidRPr="00F202F5">
        <w:rPr>
          <w:rFonts w:ascii="Berlin Sans FB" w:hAnsi="Berlin Sans FB" w:cs="Tahoma"/>
          <w:szCs w:val="22"/>
          <w:lang w:val="id-ID" w:eastAsia="id-ID"/>
        </w:rPr>
        <w:t>Akuntabilitas didefinisikan sebagai suatu perwujudan kewajiban untuk mempertanggung</w:t>
      </w:r>
      <w:r w:rsidRPr="00F202F5">
        <w:rPr>
          <w:rFonts w:ascii="Berlin Sans FB" w:hAnsi="Berlin Sans FB" w:cs="Tahoma"/>
          <w:szCs w:val="22"/>
          <w:lang w:eastAsia="id-ID"/>
        </w:rPr>
        <w:t xml:space="preserve"> </w:t>
      </w:r>
      <w:r w:rsidRPr="00F202F5">
        <w:rPr>
          <w:rFonts w:ascii="Berlin Sans FB" w:hAnsi="Berlin Sans FB" w:cs="Tahoma"/>
          <w:szCs w:val="22"/>
          <w:lang w:val="id-ID" w:eastAsia="id-ID"/>
        </w:rPr>
        <w:t>jawabkan keberhasilan atau kegagalan pencapaian tujuan dan sasaran organisasi yang telah ditetapkan melalui media pertanggungjawaban yang dilaksanakan secara periodik setiap akhir anggaran. Dalam dunia birokrasi, Akuntabilitas Pemerintah merupakan perwujudan kewajiban instansi pemerintah untuk mempertanggung jawabkan keberhasilan atau kegagalan pelaksanaan  tujuan instansi yang bersangkutan.</w:t>
      </w:r>
    </w:p>
    <w:p w:rsidR="0012338B" w:rsidRDefault="003D0332">
      <w:pPr>
        <w:autoSpaceDE w:val="0"/>
        <w:autoSpaceDN w:val="0"/>
        <w:adjustRightInd w:val="0"/>
        <w:spacing w:line="360" w:lineRule="auto"/>
        <w:ind w:left="425" w:firstLine="720"/>
        <w:jc w:val="both"/>
        <w:rPr>
          <w:rFonts w:ascii="Berlin Sans FB" w:hAnsi="Berlin Sans FB" w:cs="Tahoma"/>
          <w:szCs w:val="22"/>
          <w:lang w:val="en-GB"/>
        </w:rPr>
      </w:pPr>
      <w:r w:rsidRPr="00F202F5">
        <w:rPr>
          <w:rFonts w:ascii="Berlin Sans FB" w:hAnsi="Berlin Sans FB" w:cs="Tahoma"/>
          <w:szCs w:val="22"/>
          <w:lang w:val="id-ID" w:eastAsia="id-ID"/>
        </w:rPr>
        <w:t xml:space="preserve">Kewajiban Instansi Pemerintah untuk berakuntabilitas kinerja secara internal sebagaimana diamanatkan dalan Instruksi Presiden Republik Indonesia Nomor 7 Tahun 2009 tentang Akuntabilitas Kinerja Instansi Pemerintah (AKIP). Berdasarkan amanat tersebut, seluruh Instansi Pemerintah di tingkat Pusat dan Daerah dari entitas tertinggi hingga unit kerja setingkat eselon II setiap tahun menyampaikan Laporan Kinerjanya kepada unit kerja yang berada pada tingkat lebih tinggi secara berjenjang. Laporan Akuntabilitas Kinerja Instansi Pemerintah  (LAKIP ) merupakan bentuk akuntabilitas dari pelaksanaan tugas dan fungsi yang dipercayakan kepada setiap instansi pemerintah atas penggunaan anggaran, melalui pengukuran kinerja dan evaluasi serta pengungkapan (disclosure) secara memadai hasil analisis terhadap pengukuran kinerja kemampuannya dalam pencapaian visi, misi dan tujuannya. </w:t>
      </w:r>
      <w:r w:rsidRPr="00F202F5">
        <w:rPr>
          <w:rFonts w:ascii="Berlin Sans FB" w:hAnsi="Berlin Sans FB" w:cs="Tahoma"/>
          <w:szCs w:val="22"/>
          <w:lang w:val="id-ID"/>
        </w:rPr>
        <w:t>Pembangunan bidang ketenagakerjaan dan Ketransmigrasian merupakan bagian integral yang tidak dapat terpisahkan dari pembangunan nasional yang bertujuan untuk menyediakan lapangan kerja dan lapangan usaha yang produktif dan berkelanjutan, sehingga setiap angkatan kerja dapat memperoleh pekerjaan dan kehidupan yang layak bagi kemanusiaan. Harapan ini diperkirakan akan memperkecil jumlah pengangguran dan setengah pengangguran pada tingkat yang wajar.</w:t>
      </w:r>
    </w:p>
    <w:p w:rsidR="000B68FD" w:rsidRPr="000B68FD" w:rsidRDefault="000B68FD">
      <w:pPr>
        <w:autoSpaceDE w:val="0"/>
        <w:autoSpaceDN w:val="0"/>
        <w:adjustRightInd w:val="0"/>
        <w:spacing w:line="360" w:lineRule="auto"/>
        <w:ind w:left="425" w:firstLine="720"/>
        <w:jc w:val="both"/>
        <w:rPr>
          <w:rFonts w:ascii="Berlin Sans FB" w:hAnsi="Berlin Sans FB" w:cs="Tahoma"/>
          <w:sz w:val="22"/>
          <w:szCs w:val="22"/>
          <w:lang w:val="en-GB"/>
        </w:rPr>
      </w:pPr>
    </w:p>
    <w:p w:rsidR="000B68FD" w:rsidRPr="000B68FD" w:rsidRDefault="000B68FD" w:rsidP="000B68FD">
      <w:pPr>
        <w:pStyle w:val="ListParagraph"/>
        <w:numPr>
          <w:ilvl w:val="1"/>
          <w:numId w:val="85"/>
        </w:numPr>
        <w:spacing w:line="360" w:lineRule="auto"/>
        <w:ind w:left="709"/>
        <w:rPr>
          <w:rFonts w:ascii="Berlin Sans FB" w:eastAsia="Batang" w:hAnsi="Berlin Sans FB"/>
          <w:b/>
          <w:sz w:val="24"/>
          <w:szCs w:val="26"/>
        </w:rPr>
      </w:pPr>
      <w:r w:rsidRPr="000B68FD">
        <w:rPr>
          <w:rFonts w:ascii="Berlin Sans FB" w:eastAsia="Batang" w:hAnsi="Berlin Sans FB"/>
          <w:b/>
          <w:sz w:val="24"/>
          <w:szCs w:val="26"/>
          <w:lang w:val="id-ID"/>
        </w:rPr>
        <w:lastRenderedPageBreak/>
        <w:t>MAKSUD DAN TUJUAN</w:t>
      </w:r>
    </w:p>
    <w:p w:rsidR="000B68FD" w:rsidRPr="000B68FD" w:rsidRDefault="000B68FD" w:rsidP="000B68FD">
      <w:pPr>
        <w:spacing w:line="360" w:lineRule="auto"/>
        <w:ind w:left="450" w:firstLine="720"/>
        <w:jc w:val="both"/>
        <w:rPr>
          <w:rFonts w:ascii="Berlin Sans FB" w:eastAsia="Batang" w:hAnsi="Berlin Sans FB"/>
          <w:szCs w:val="26"/>
        </w:rPr>
      </w:pPr>
      <w:r w:rsidRPr="000B68FD">
        <w:rPr>
          <w:rFonts w:ascii="Berlin Sans FB" w:eastAsia="Batang" w:hAnsi="Berlin Sans FB"/>
          <w:szCs w:val="26"/>
        </w:rPr>
        <w:t xml:space="preserve">Berdasarkan  Peraturan Presiden Nomor 29 Tahun 2014  tentang  Sistem Akuntabilitas Instansi Pemerintah, setiap Instansi/Dinas diwajibkan melaporkan pelaksanaan akuntabilitas kinerjanya sebagai wujud pertanggungjawaban dalam mencapai misi dan tujuan organisasi, dan menyampaikan Laporan Kinerja Dinas </w:t>
      </w:r>
      <w:r>
        <w:rPr>
          <w:rFonts w:ascii="Berlin Sans FB" w:eastAsia="Batang" w:hAnsi="Berlin Sans FB"/>
          <w:szCs w:val="26"/>
        </w:rPr>
        <w:t>Tenaga Kerja dan Transmigrasi</w:t>
      </w:r>
      <w:r w:rsidRPr="000B68FD">
        <w:rPr>
          <w:rFonts w:ascii="Berlin Sans FB" w:eastAsia="Batang" w:hAnsi="Berlin Sans FB"/>
          <w:szCs w:val="26"/>
        </w:rPr>
        <w:t xml:space="preserve"> Provinsi Sumatera Barat pada setiap akhir tahun kepada Gubernur Sumatera Barat. Maksud penyusunan Laporan Kinerja Dinas </w:t>
      </w:r>
      <w:r>
        <w:rPr>
          <w:rFonts w:ascii="Berlin Sans FB" w:eastAsia="Batang" w:hAnsi="Berlin Sans FB"/>
          <w:szCs w:val="26"/>
        </w:rPr>
        <w:t>Tenaga Kerja dan Transmigrasi</w:t>
      </w:r>
      <w:r w:rsidRPr="000B68FD">
        <w:rPr>
          <w:rFonts w:ascii="Berlin Sans FB" w:eastAsia="Batang" w:hAnsi="Berlin Sans FB"/>
          <w:szCs w:val="26"/>
        </w:rPr>
        <w:t xml:space="preserve"> Pr</w:t>
      </w:r>
      <w:r>
        <w:rPr>
          <w:rFonts w:ascii="Berlin Sans FB" w:eastAsia="Batang" w:hAnsi="Berlin Sans FB"/>
          <w:szCs w:val="26"/>
        </w:rPr>
        <w:t>ovinsi Sumatera Barat Tahun 2018</w:t>
      </w:r>
      <w:r w:rsidRPr="000B68FD">
        <w:rPr>
          <w:rFonts w:ascii="Berlin Sans FB" w:eastAsia="Batang" w:hAnsi="Berlin Sans FB"/>
          <w:szCs w:val="26"/>
        </w:rPr>
        <w:t xml:space="preserve"> adalah sebagai bentuk pertanggungjawaban kepada Gubernur atas pelaksanaan program/kegiatan dan pengelolaan anggaran dalam rangka mencapai sasaran/target yang telah ditetapkan. </w:t>
      </w:r>
    </w:p>
    <w:p w:rsidR="000B68FD" w:rsidRPr="000B68FD" w:rsidRDefault="000B68FD" w:rsidP="000B68FD">
      <w:pPr>
        <w:spacing w:line="360" w:lineRule="auto"/>
        <w:ind w:left="450" w:firstLine="720"/>
        <w:jc w:val="both"/>
        <w:rPr>
          <w:rFonts w:ascii="Berlin Sans FB" w:eastAsia="Batang" w:hAnsi="Berlin Sans FB"/>
          <w:szCs w:val="26"/>
        </w:rPr>
      </w:pPr>
      <w:r w:rsidRPr="000B68FD">
        <w:rPr>
          <w:rFonts w:ascii="Berlin Sans FB" w:eastAsia="Batang" w:hAnsi="Berlin Sans FB"/>
          <w:szCs w:val="26"/>
        </w:rPr>
        <w:t xml:space="preserve">Adapun tujuan penyusunan Laporan Kinerja Dinas </w:t>
      </w:r>
      <w:r>
        <w:rPr>
          <w:rFonts w:ascii="Berlin Sans FB" w:eastAsia="Batang" w:hAnsi="Berlin Sans FB"/>
          <w:szCs w:val="26"/>
        </w:rPr>
        <w:t>Tenaga Kerja dan Transmigrasi</w:t>
      </w:r>
      <w:r w:rsidRPr="000B68FD">
        <w:rPr>
          <w:rFonts w:ascii="Berlin Sans FB" w:eastAsia="Batang" w:hAnsi="Berlin Sans FB"/>
          <w:szCs w:val="26"/>
        </w:rPr>
        <w:t xml:space="preserve"> Provinsi Sumatera Barat sebagai sarana penyampaian pertanggungjawaban kinerja kepada insta</w:t>
      </w:r>
      <w:r>
        <w:rPr>
          <w:rFonts w:ascii="Berlin Sans FB" w:eastAsia="Batang" w:hAnsi="Berlin Sans FB"/>
          <w:szCs w:val="26"/>
        </w:rPr>
        <w:t>nsi pemerintah dan kepada publik</w:t>
      </w:r>
      <w:r w:rsidRPr="000B68FD">
        <w:rPr>
          <w:rFonts w:ascii="Berlin Sans FB" w:eastAsia="Batang" w:hAnsi="Berlin Sans FB"/>
          <w:szCs w:val="26"/>
        </w:rPr>
        <w:t xml:space="preserve"> yang diwakili oleh lembaga legislatif dan merupakan sarana evaluasi atas pencapaian kinerja Dinas </w:t>
      </w:r>
      <w:r>
        <w:rPr>
          <w:rFonts w:ascii="Berlin Sans FB" w:eastAsia="Batang" w:hAnsi="Berlin Sans FB"/>
          <w:szCs w:val="26"/>
        </w:rPr>
        <w:t>Tenaga Kerja dan Transmigrasi</w:t>
      </w:r>
      <w:r w:rsidRPr="000B68FD">
        <w:rPr>
          <w:rFonts w:ascii="Berlin Sans FB" w:eastAsia="Batang" w:hAnsi="Berlin Sans FB"/>
          <w:szCs w:val="26"/>
        </w:rPr>
        <w:t xml:space="preserve"> Provinsi Sumatera Barat dalam melakukan visi dan misinya sebagai upaya untuk memperbaiki  kinerja di masa mendatang. Laporan kinerja sebagai sarana untuk menyampaikan pertanggungjawaban kinerja kepada pimpinan yaitu Gubernur sebagai Kepala Daerah Provinsi Sumatera Barat, selain itu fungsi utama Laporan Kinerja Instansi Pemerintah tersebut merupakan cerminan dari maksud dan tujuan penyusunan Laporan Kinerja Pemerintah oleh Pemerintah.</w:t>
      </w:r>
    </w:p>
    <w:p w:rsidR="000B68FD" w:rsidRPr="000B68FD" w:rsidRDefault="000B68FD" w:rsidP="000B68FD">
      <w:pPr>
        <w:spacing w:line="360" w:lineRule="auto"/>
        <w:ind w:left="720" w:firstLine="720"/>
        <w:jc w:val="both"/>
        <w:rPr>
          <w:rFonts w:ascii="Berlin Sans FB" w:eastAsia="Batang" w:hAnsi="Berlin Sans FB"/>
          <w:szCs w:val="26"/>
        </w:rPr>
      </w:pPr>
    </w:p>
    <w:p w:rsidR="000B68FD" w:rsidRPr="000B68FD" w:rsidRDefault="000B68FD" w:rsidP="000B68FD">
      <w:pPr>
        <w:pStyle w:val="BodyTextIndent"/>
        <w:numPr>
          <w:ilvl w:val="1"/>
          <w:numId w:val="85"/>
        </w:numPr>
        <w:spacing w:after="120" w:line="360" w:lineRule="auto"/>
        <w:ind w:left="709" w:hanging="709"/>
        <w:rPr>
          <w:rFonts w:ascii="Berlin Sans FB" w:eastAsia="Batang" w:hAnsi="Berlin Sans FB"/>
          <w:b/>
          <w:szCs w:val="26"/>
          <w:lang w:val="id-ID"/>
        </w:rPr>
      </w:pPr>
      <w:r w:rsidRPr="000B68FD">
        <w:rPr>
          <w:rFonts w:ascii="Berlin Sans FB" w:eastAsia="Batang" w:hAnsi="Berlin Sans FB"/>
          <w:b/>
          <w:szCs w:val="26"/>
          <w:lang w:val="id-ID"/>
        </w:rPr>
        <w:t>DASAR HUKUM</w:t>
      </w:r>
    </w:p>
    <w:p w:rsidR="000B68FD" w:rsidRPr="000B68FD" w:rsidRDefault="000B68FD" w:rsidP="0093407F">
      <w:pPr>
        <w:pStyle w:val="BodyTextIndent"/>
        <w:numPr>
          <w:ilvl w:val="0"/>
          <w:numId w:val="87"/>
        </w:numPr>
        <w:spacing w:line="360" w:lineRule="auto"/>
        <w:ind w:left="1077" w:hanging="357"/>
        <w:rPr>
          <w:rFonts w:ascii="Berlin Sans FB" w:eastAsia="Batang" w:hAnsi="Berlin Sans FB"/>
          <w:szCs w:val="26"/>
          <w:lang w:val="id-ID"/>
        </w:rPr>
      </w:pPr>
      <w:r w:rsidRPr="000B68FD">
        <w:rPr>
          <w:rFonts w:ascii="Berlin Sans FB" w:eastAsia="Batang" w:hAnsi="Berlin Sans FB"/>
          <w:szCs w:val="26"/>
          <w:lang w:val="id-ID"/>
        </w:rPr>
        <w:t>Undang –Undang Nomor 28 Tahun 1999 tentang Penyelenggaraan Negara yang Bersih dan Bebas Korupsi, Kolusi dan Nepotisme</w:t>
      </w:r>
    </w:p>
    <w:p w:rsidR="000B68FD" w:rsidRPr="000B68FD" w:rsidRDefault="000B68FD" w:rsidP="0093407F">
      <w:pPr>
        <w:numPr>
          <w:ilvl w:val="0"/>
          <w:numId w:val="87"/>
        </w:numPr>
        <w:spacing w:line="360" w:lineRule="auto"/>
        <w:ind w:left="1077" w:hanging="357"/>
        <w:jc w:val="both"/>
        <w:rPr>
          <w:rFonts w:ascii="Berlin Sans FB" w:hAnsi="Berlin Sans FB"/>
          <w:szCs w:val="26"/>
        </w:rPr>
      </w:pPr>
      <w:r w:rsidRPr="000B68FD">
        <w:rPr>
          <w:rFonts w:ascii="Berlin Sans FB" w:hAnsi="Berlin Sans FB"/>
          <w:szCs w:val="26"/>
        </w:rPr>
        <w:t>Peraturan Presiden Nomor 29 Tahun 2014 tentang Sistem Akuntabilitas Instansi Pemerintah.</w:t>
      </w:r>
    </w:p>
    <w:p w:rsidR="000B68FD" w:rsidRPr="000B68FD" w:rsidRDefault="000B68FD" w:rsidP="0093407F">
      <w:pPr>
        <w:pStyle w:val="BodyTextIndent"/>
        <w:numPr>
          <w:ilvl w:val="0"/>
          <w:numId w:val="87"/>
        </w:numPr>
        <w:spacing w:line="360" w:lineRule="auto"/>
        <w:ind w:left="1077" w:hanging="357"/>
        <w:rPr>
          <w:rFonts w:ascii="Berlin Sans FB" w:eastAsia="Batang" w:hAnsi="Berlin Sans FB"/>
          <w:szCs w:val="26"/>
          <w:lang w:val="id-ID"/>
        </w:rPr>
      </w:pPr>
      <w:r w:rsidRPr="000B68FD">
        <w:rPr>
          <w:rFonts w:ascii="Berlin Sans FB" w:eastAsia="Batang" w:hAnsi="Berlin Sans FB"/>
          <w:szCs w:val="26"/>
          <w:lang w:val="id-ID"/>
        </w:rPr>
        <w:t>Peraturan Pemerintah Nomor 8 Tahun 2006 tentang Sistem Akuntabilitas Kinerja Instansi Pemerintah</w:t>
      </w:r>
    </w:p>
    <w:p w:rsidR="000B68FD" w:rsidRPr="000B68FD" w:rsidRDefault="000B68FD" w:rsidP="0093407F">
      <w:pPr>
        <w:pStyle w:val="BodyTextIndent"/>
        <w:numPr>
          <w:ilvl w:val="0"/>
          <w:numId w:val="87"/>
        </w:numPr>
        <w:spacing w:line="360" w:lineRule="auto"/>
        <w:ind w:left="1077" w:hanging="357"/>
        <w:rPr>
          <w:rFonts w:ascii="Berlin Sans FB" w:eastAsia="Batang" w:hAnsi="Berlin Sans FB"/>
          <w:szCs w:val="26"/>
          <w:lang w:val="id-ID"/>
        </w:rPr>
      </w:pPr>
      <w:r w:rsidRPr="000B68FD">
        <w:rPr>
          <w:rFonts w:ascii="Berlin Sans FB" w:eastAsia="Batang" w:hAnsi="Berlin Sans FB"/>
          <w:szCs w:val="26"/>
          <w:lang w:val="id-ID"/>
        </w:rPr>
        <w:t>Peraturan Menteri Pendayagunaan Aparatur Negara dan Reformasi Birokrasi nomor 29 tahun 2010 tentang Pedoman Penyusunan Penetapan Kinerja dan Pelaporan Akuntabilitas Kinerja Instansi Pemerintah</w:t>
      </w:r>
    </w:p>
    <w:p w:rsidR="000B68FD" w:rsidRPr="000B68FD" w:rsidRDefault="000B68FD" w:rsidP="000B68FD">
      <w:pPr>
        <w:numPr>
          <w:ilvl w:val="0"/>
          <w:numId w:val="87"/>
        </w:numPr>
        <w:autoSpaceDE w:val="0"/>
        <w:autoSpaceDN w:val="0"/>
        <w:adjustRightInd w:val="0"/>
        <w:spacing w:line="360" w:lineRule="auto"/>
        <w:jc w:val="both"/>
        <w:rPr>
          <w:rFonts w:ascii="Berlin Sans FB" w:hAnsi="Berlin Sans FB" w:cs="Tahoma"/>
          <w:szCs w:val="26"/>
        </w:rPr>
      </w:pPr>
      <w:r w:rsidRPr="000B68FD">
        <w:rPr>
          <w:rFonts w:ascii="Berlin Sans FB" w:eastAsia="Batang" w:hAnsi="Berlin Sans FB"/>
          <w:szCs w:val="26"/>
        </w:rPr>
        <w:lastRenderedPageBreak/>
        <w:t xml:space="preserve">Peraturan Menteri Pendayagunaan Aparatur Negara  Nomor : </w:t>
      </w:r>
      <w:r w:rsidRPr="000B68FD">
        <w:rPr>
          <w:rFonts w:ascii="Berlin Sans FB" w:hAnsi="Berlin Sans FB" w:cs="Tahoma"/>
          <w:szCs w:val="26"/>
        </w:rPr>
        <w:t>PER/9/M.PAN/5/2007 tentang Pedoman Umum Penetapan Indikator Kinerja Utama di Lingkungan Instansi Pemerintah</w:t>
      </w:r>
    </w:p>
    <w:p w:rsidR="000B68FD" w:rsidRPr="000B68FD" w:rsidRDefault="000B68FD" w:rsidP="000B68FD">
      <w:pPr>
        <w:numPr>
          <w:ilvl w:val="0"/>
          <w:numId w:val="87"/>
        </w:numPr>
        <w:autoSpaceDE w:val="0"/>
        <w:autoSpaceDN w:val="0"/>
        <w:adjustRightInd w:val="0"/>
        <w:spacing w:line="360" w:lineRule="auto"/>
        <w:jc w:val="both"/>
        <w:rPr>
          <w:rFonts w:ascii="Berlin Sans FB" w:hAnsi="Berlin Sans FB" w:cs="Tahoma"/>
          <w:szCs w:val="26"/>
        </w:rPr>
      </w:pPr>
      <w:r w:rsidRPr="000B68FD">
        <w:rPr>
          <w:rFonts w:ascii="Berlin Sans FB" w:eastAsia="Batang" w:hAnsi="Berlin Sans FB"/>
          <w:szCs w:val="26"/>
        </w:rPr>
        <w:t xml:space="preserve">Peraturan Menteri Pendayagunaan Aparatur Negara dan Reformasi Birokrasi Nomor : 53 Tahun 2014  </w:t>
      </w:r>
      <w:r w:rsidRPr="000B68FD">
        <w:rPr>
          <w:rFonts w:ascii="Berlin Sans FB" w:hAnsi="Berlin Sans FB" w:cs="Tahoma"/>
          <w:szCs w:val="26"/>
        </w:rPr>
        <w:t>tentang Petunjuk Teknis Perjanjian Kinerja, Pelaporan Kinerja dan Tata Cara Reviu atas Laporan Kinerja Instansi Pemerintah</w:t>
      </w:r>
    </w:p>
    <w:p w:rsidR="000B68FD" w:rsidRPr="000B68FD" w:rsidRDefault="000B68FD" w:rsidP="0093407F">
      <w:pPr>
        <w:pStyle w:val="BodyTextIndent"/>
        <w:numPr>
          <w:ilvl w:val="0"/>
          <w:numId w:val="87"/>
        </w:numPr>
        <w:spacing w:line="360" w:lineRule="auto"/>
        <w:rPr>
          <w:rFonts w:ascii="Berlin Sans FB" w:eastAsia="Batang" w:hAnsi="Berlin Sans FB"/>
          <w:szCs w:val="26"/>
          <w:lang w:val="id-ID"/>
        </w:rPr>
      </w:pPr>
      <w:r w:rsidRPr="000B68FD">
        <w:rPr>
          <w:rFonts w:ascii="Berlin Sans FB" w:eastAsia="Batang" w:hAnsi="Berlin Sans FB"/>
          <w:szCs w:val="26"/>
          <w:lang w:val="id-ID"/>
        </w:rPr>
        <w:t>Peraturan Daerah Provinsi Sumatera  Barat Nomor 4 Tahun 2008 tentang Pembentukan Organisasi dan Tata Kerja Dinas Daerah Provinsi Sumatera Barat</w:t>
      </w:r>
    </w:p>
    <w:p w:rsidR="000B68FD" w:rsidRPr="000B68FD" w:rsidRDefault="000B68FD" w:rsidP="0093407F">
      <w:pPr>
        <w:pStyle w:val="BodyTextIndent"/>
        <w:numPr>
          <w:ilvl w:val="0"/>
          <w:numId w:val="87"/>
        </w:numPr>
        <w:spacing w:line="360" w:lineRule="auto"/>
        <w:rPr>
          <w:rFonts w:ascii="Berlin Sans FB" w:eastAsia="Batang" w:hAnsi="Berlin Sans FB"/>
          <w:szCs w:val="26"/>
          <w:lang w:val="id-ID"/>
        </w:rPr>
      </w:pPr>
      <w:r w:rsidRPr="000B68FD">
        <w:rPr>
          <w:rFonts w:ascii="Berlin Sans FB" w:eastAsia="Batang" w:hAnsi="Berlin Sans FB"/>
          <w:szCs w:val="26"/>
          <w:lang w:val="id-ID"/>
        </w:rPr>
        <w:t>Peraturan Daerah Provinsi Sumatera Barat Nomor 10 Tahun 2008 tentang Pengelolaan Keuangan Daerah.</w:t>
      </w:r>
    </w:p>
    <w:p w:rsidR="000B68FD" w:rsidRPr="000B68FD" w:rsidRDefault="000B68FD" w:rsidP="0093407F">
      <w:pPr>
        <w:pStyle w:val="BodyTextIndent"/>
        <w:numPr>
          <w:ilvl w:val="0"/>
          <w:numId w:val="87"/>
        </w:numPr>
        <w:spacing w:line="360" w:lineRule="auto"/>
        <w:rPr>
          <w:rFonts w:ascii="Berlin Sans FB" w:eastAsia="Batang" w:hAnsi="Berlin Sans FB"/>
          <w:szCs w:val="26"/>
          <w:lang w:val="id-ID"/>
        </w:rPr>
      </w:pPr>
      <w:r w:rsidRPr="000B68FD">
        <w:rPr>
          <w:rFonts w:ascii="Berlin Sans FB" w:eastAsia="Batang" w:hAnsi="Berlin Sans FB"/>
          <w:szCs w:val="26"/>
          <w:lang w:val="id-ID"/>
        </w:rPr>
        <w:t>Peraturan Daerah Provinsi Sumatera Barat Nomor 15 Tahun 2012 tentang Anggaran Pendapatan Belanja Daerah.</w:t>
      </w:r>
    </w:p>
    <w:p w:rsidR="000B68FD" w:rsidRPr="000B68FD" w:rsidRDefault="000B68FD" w:rsidP="0093407F">
      <w:pPr>
        <w:pStyle w:val="BodyTextIndent"/>
        <w:numPr>
          <w:ilvl w:val="0"/>
          <w:numId w:val="87"/>
        </w:numPr>
        <w:spacing w:line="360" w:lineRule="auto"/>
        <w:rPr>
          <w:rFonts w:ascii="Berlin Sans FB" w:eastAsia="Batang" w:hAnsi="Berlin Sans FB"/>
          <w:szCs w:val="26"/>
          <w:lang w:val="id-ID"/>
        </w:rPr>
      </w:pPr>
      <w:r w:rsidRPr="000B68FD">
        <w:rPr>
          <w:rFonts w:ascii="Berlin Sans FB" w:eastAsia="Batang" w:hAnsi="Berlin Sans FB"/>
          <w:szCs w:val="26"/>
          <w:lang w:val="id-ID"/>
        </w:rPr>
        <w:t>Keputusan Kepala Lembaga Administrasi Negara Nomor 239/IX/6/8/2013 tentang Perbaikan Pedoman Penyusunan Pelaporan Akuntabilitas Kinerja Instansi Pemerintah.</w:t>
      </w:r>
    </w:p>
    <w:p w:rsidR="000B68FD" w:rsidRPr="000B68FD" w:rsidRDefault="000B68FD" w:rsidP="0093407F">
      <w:pPr>
        <w:pStyle w:val="BodyTextIndent"/>
        <w:numPr>
          <w:ilvl w:val="0"/>
          <w:numId w:val="87"/>
        </w:numPr>
        <w:spacing w:line="360" w:lineRule="auto"/>
        <w:rPr>
          <w:rFonts w:ascii="Berlin Sans FB" w:eastAsia="Batang" w:hAnsi="Berlin Sans FB"/>
          <w:szCs w:val="26"/>
          <w:lang w:val="id-ID"/>
        </w:rPr>
      </w:pPr>
      <w:r w:rsidRPr="000B68FD">
        <w:rPr>
          <w:rFonts w:ascii="Berlin Sans FB" w:eastAsia="Batang" w:hAnsi="Berlin Sans FB"/>
          <w:szCs w:val="26"/>
          <w:lang w:val="id-ID"/>
        </w:rPr>
        <w:t>Peraturan Gubernur Sumatera Barat Nomor 65 Tahun 2012 tentang Pedoman Sistem Akuntabilitas Kinerja Instansi Pemerintah di Lingkungan Pemerintah Daerah Provinsi Sumatera Barat.</w:t>
      </w:r>
    </w:p>
    <w:p w:rsidR="000B68FD" w:rsidRDefault="000B68FD" w:rsidP="0093407F">
      <w:pPr>
        <w:numPr>
          <w:ilvl w:val="0"/>
          <w:numId w:val="87"/>
        </w:numPr>
        <w:spacing w:line="360" w:lineRule="auto"/>
        <w:jc w:val="both"/>
        <w:rPr>
          <w:rFonts w:ascii="Berlin Sans FB" w:hAnsi="Berlin Sans FB"/>
          <w:szCs w:val="26"/>
        </w:rPr>
      </w:pPr>
      <w:r w:rsidRPr="000B68FD">
        <w:rPr>
          <w:rFonts w:ascii="Berlin Sans FB" w:hAnsi="Berlin Sans FB"/>
          <w:szCs w:val="26"/>
        </w:rPr>
        <w:t xml:space="preserve">Peraturan Gubernur Provinsi Sumatera Barat No. </w:t>
      </w:r>
      <w:r>
        <w:rPr>
          <w:rFonts w:ascii="Berlin Sans FB" w:hAnsi="Berlin Sans FB"/>
          <w:szCs w:val="26"/>
        </w:rPr>
        <w:t>44</w:t>
      </w:r>
      <w:r w:rsidRPr="000B68FD">
        <w:rPr>
          <w:rFonts w:ascii="Berlin Sans FB" w:hAnsi="Berlin Sans FB"/>
          <w:szCs w:val="26"/>
        </w:rPr>
        <w:t xml:space="preserve"> Tahun 20</w:t>
      </w:r>
      <w:r>
        <w:rPr>
          <w:rFonts w:ascii="Berlin Sans FB" w:hAnsi="Berlin Sans FB"/>
          <w:szCs w:val="26"/>
        </w:rPr>
        <w:t>17</w:t>
      </w:r>
      <w:r w:rsidRPr="000B68FD">
        <w:rPr>
          <w:rFonts w:ascii="Berlin Sans FB" w:hAnsi="Berlin Sans FB"/>
          <w:szCs w:val="26"/>
        </w:rPr>
        <w:t xml:space="preserve"> tentang </w:t>
      </w:r>
      <w:r>
        <w:rPr>
          <w:rFonts w:ascii="Berlin Sans FB" w:hAnsi="Berlin Sans FB"/>
          <w:szCs w:val="26"/>
        </w:rPr>
        <w:t xml:space="preserve">Rincian </w:t>
      </w:r>
      <w:r w:rsidRPr="000B68FD">
        <w:rPr>
          <w:rFonts w:ascii="Berlin Sans FB" w:hAnsi="Berlin Sans FB"/>
          <w:szCs w:val="26"/>
        </w:rPr>
        <w:t xml:space="preserve">tugas pokok dan fungsi </w:t>
      </w:r>
      <w:r>
        <w:rPr>
          <w:rFonts w:ascii="Berlin Sans FB" w:hAnsi="Berlin Sans FB"/>
          <w:szCs w:val="26"/>
        </w:rPr>
        <w:t>Organisasi Perangkat Daerah Dinas Tenaga Kerja dan Transmigrasi</w:t>
      </w:r>
      <w:r w:rsidRPr="000B68FD">
        <w:rPr>
          <w:rFonts w:ascii="Berlin Sans FB" w:hAnsi="Berlin Sans FB"/>
          <w:szCs w:val="26"/>
        </w:rPr>
        <w:t xml:space="preserve"> Provinsi Sumatera Barat.</w:t>
      </w:r>
    </w:p>
    <w:p w:rsidR="000B68FD" w:rsidRPr="00F6558C" w:rsidRDefault="000B68FD" w:rsidP="0093407F">
      <w:pPr>
        <w:pStyle w:val="BodyTextIndent"/>
        <w:numPr>
          <w:ilvl w:val="0"/>
          <w:numId w:val="87"/>
        </w:numPr>
        <w:spacing w:line="360" w:lineRule="auto"/>
        <w:rPr>
          <w:rFonts w:ascii="Berlin Sans FB" w:eastAsia="Batang" w:hAnsi="Berlin Sans FB"/>
          <w:szCs w:val="26"/>
          <w:lang w:val="id-ID"/>
        </w:rPr>
      </w:pPr>
      <w:r w:rsidRPr="000B68FD">
        <w:rPr>
          <w:rFonts w:ascii="Berlin Sans FB" w:hAnsi="Berlin Sans FB"/>
          <w:szCs w:val="26"/>
        </w:rPr>
        <w:t xml:space="preserve">Peraturan Gubernur Provinsi Sumatera Barat No. </w:t>
      </w:r>
      <w:r>
        <w:rPr>
          <w:rFonts w:ascii="Berlin Sans FB" w:hAnsi="Berlin Sans FB"/>
          <w:szCs w:val="26"/>
        </w:rPr>
        <w:t>111</w:t>
      </w:r>
      <w:r w:rsidRPr="000B68FD">
        <w:rPr>
          <w:rFonts w:ascii="Berlin Sans FB" w:hAnsi="Berlin Sans FB"/>
          <w:szCs w:val="26"/>
        </w:rPr>
        <w:t xml:space="preserve"> Tahun 20</w:t>
      </w:r>
      <w:r>
        <w:rPr>
          <w:rFonts w:ascii="Berlin Sans FB" w:hAnsi="Berlin Sans FB"/>
          <w:szCs w:val="26"/>
        </w:rPr>
        <w:t>17</w:t>
      </w:r>
      <w:r w:rsidRPr="000B68FD">
        <w:rPr>
          <w:rFonts w:ascii="Berlin Sans FB" w:hAnsi="Berlin Sans FB"/>
          <w:szCs w:val="26"/>
        </w:rPr>
        <w:t xml:space="preserve"> tentang </w:t>
      </w:r>
      <w:r>
        <w:rPr>
          <w:rFonts w:ascii="Berlin Sans FB" w:hAnsi="Berlin Sans FB"/>
          <w:szCs w:val="26"/>
        </w:rPr>
        <w:t>Pembentukan Unit Pelaksana Teknis Daerah Dinas Tenaga Kerja dan Transmigrasi</w:t>
      </w:r>
      <w:r w:rsidRPr="000B68FD">
        <w:rPr>
          <w:rFonts w:ascii="Berlin Sans FB" w:hAnsi="Berlin Sans FB"/>
          <w:szCs w:val="26"/>
        </w:rPr>
        <w:t xml:space="preserve"> Provinsi Sumatera Barat</w:t>
      </w:r>
    </w:p>
    <w:p w:rsidR="00F6558C" w:rsidRPr="00F6558C" w:rsidRDefault="00F6558C" w:rsidP="0093407F">
      <w:pPr>
        <w:pStyle w:val="BodyTextIndent"/>
        <w:numPr>
          <w:ilvl w:val="0"/>
          <w:numId w:val="87"/>
        </w:numPr>
        <w:spacing w:line="360" w:lineRule="auto"/>
        <w:rPr>
          <w:rFonts w:ascii="Berlin Sans FB" w:eastAsia="Batang" w:hAnsi="Berlin Sans FB"/>
          <w:szCs w:val="26"/>
          <w:lang w:val="id-ID"/>
        </w:rPr>
      </w:pPr>
      <w:r>
        <w:rPr>
          <w:rFonts w:ascii="Berlin Sans FB" w:hAnsi="Berlin Sans FB"/>
          <w:szCs w:val="26"/>
        </w:rPr>
        <w:t>Surat Edaran Gubernur Sumatera Barat Nomor.065/3979/ED/GSB-2019 tanggal 9 Desember 2019 tentang penyampaian hasil Pengukuran Kinerja Provinsi Sumatera Barat Tahun 2019 dan penyampaian Laporan Kinerja Perangkat Daerah Tahun 2019.</w:t>
      </w:r>
    </w:p>
    <w:p w:rsidR="00F6558C" w:rsidRDefault="00F6558C" w:rsidP="00F6558C">
      <w:pPr>
        <w:pStyle w:val="BodyTextIndent"/>
        <w:spacing w:line="360" w:lineRule="auto"/>
        <w:ind w:left="1080"/>
        <w:rPr>
          <w:rFonts w:ascii="Berlin Sans FB" w:hAnsi="Berlin Sans FB"/>
          <w:szCs w:val="26"/>
        </w:rPr>
      </w:pPr>
    </w:p>
    <w:p w:rsidR="00F6558C" w:rsidRDefault="00F6558C" w:rsidP="00F6558C">
      <w:pPr>
        <w:pStyle w:val="BodyTextIndent"/>
        <w:spacing w:line="360" w:lineRule="auto"/>
        <w:ind w:left="1080"/>
        <w:rPr>
          <w:rFonts w:ascii="Berlin Sans FB" w:hAnsi="Berlin Sans FB"/>
          <w:szCs w:val="26"/>
        </w:rPr>
      </w:pPr>
    </w:p>
    <w:p w:rsidR="00F6558C" w:rsidRPr="000B68FD" w:rsidRDefault="00F6558C" w:rsidP="00F6558C">
      <w:pPr>
        <w:pStyle w:val="BodyTextIndent"/>
        <w:spacing w:line="360" w:lineRule="auto"/>
        <w:ind w:left="1080"/>
        <w:rPr>
          <w:rFonts w:ascii="Berlin Sans FB" w:eastAsia="Batang" w:hAnsi="Berlin Sans FB"/>
          <w:szCs w:val="26"/>
          <w:lang w:val="id-ID"/>
        </w:rPr>
      </w:pPr>
    </w:p>
    <w:p w:rsidR="000B68FD" w:rsidRPr="000B68FD" w:rsidRDefault="000B68FD" w:rsidP="000B68FD">
      <w:pPr>
        <w:pStyle w:val="BodyText"/>
        <w:numPr>
          <w:ilvl w:val="1"/>
          <w:numId w:val="85"/>
        </w:numPr>
        <w:spacing w:before="120" w:line="360" w:lineRule="auto"/>
        <w:ind w:left="709"/>
        <w:jc w:val="both"/>
        <w:rPr>
          <w:rFonts w:ascii="Berlin Sans FB" w:hAnsi="Berlin Sans FB" w:cs="Tahoma"/>
          <w:b/>
          <w:szCs w:val="22"/>
        </w:rPr>
      </w:pPr>
      <w:r w:rsidRPr="000B68FD">
        <w:rPr>
          <w:rFonts w:ascii="Berlin Sans FB" w:hAnsi="Berlin Sans FB" w:cs="Tahoma"/>
          <w:b/>
          <w:szCs w:val="22"/>
        </w:rPr>
        <w:lastRenderedPageBreak/>
        <w:t>GAMBARAN UMUM</w:t>
      </w:r>
    </w:p>
    <w:p w:rsidR="0012338B" w:rsidRPr="00F202F5" w:rsidRDefault="003D0332">
      <w:pPr>
        <w:pStyle w:val="BodyText"/>
        <w:spacing w:before="120" w:line="360" w:lineRule="auto"/>
        <w:ind w:left="560" w:firstLine="719"/>
        <w:jc w:val="both"/>
        <w:rPr>
          <w:rFonts w:ascii="Berlin Sans FB" w:hAnsi="Berlin Sans FB" w:cs="Tahoma"/>
          <w:szCs w:val="22"/>
        </w:rPr>
      </w:pPr>
      <w:proofErr w:type="gramStart"/>
      <w:r w:rsidRPr="00F202F5">
        <w:rPr>
          <w:rFonts w:ascii="Berlin Sans FB" w:hAnsi="Berlin Sans FB" w:cs="Tahoma"/>
          <w:szCs w:val="22"/>
        </w:rPr>
        <w:t>Pembangunan suatu negara ditujukan untuk kepentingan penduduk termasuk tenaga kerja yang menjadi objek pembangunan.</w:t>
      </w:r>
      <w:proofErr w:type="gramEnd"/>
      <w:r w:rsidRPr="00F202F5">
        <w:rPr>
          <w:rFonts w:ascii="Berlin Sans FB" w:hAnsi="Berlin Sans FB" w:cs="Tahoma"/>
          <w:szCs w:val="22"/>
        </w:rPr>
        <w:t xml:space="preserve"> Di saat yang bersamaan, sebagai subjek pembangunan, penduduk serta tenaga kerja menjadi faktor utama yang menggerakkan proses pembangunan secara langsung maupun tidak langsung di samping sumber daya lainnya, dan dapat mempengaruhi sumber daya lainnya. Penduduk merupakan </w:t>
      </w:r>
      <w:r w:rsidRPr="00F202F5">
        <w:rPr>
          <w:rFonts w:ascii="Berlin Sans FB" w:hAnsi="Berlin Sans FB" w:cs="Tahoma"/>
          <w:i/>
          <w:szCs w:val="22"/>
        </w:rPr>
        <w:t xml:space="preserve">supply </w:t>
      </w:r>
      <w:r w:rsidRPr="00F202F5">
        <w:rPr>
          <w:rFonts w:ascii="Berlin Sans FB" w:hAnsi="Berlin Sans FB" w:cs="Tahoma"/>
          <w:szCs w:val="22"/>
        </w:rPr>
        <w:t>bagi pasar tenaga kerja di suatu negara, namun</w:t>
      </w:r>
      <w:r w:rsidRPr="00F202F5">
        <w:rPr>
          <w:rFonts w:ascii="Berlin Sans FB" w:hAnsi="Berlin Sans FB" w:cs="Tahoma"/>
          <w:spacing w:val="-40"/>
          <w:szCs w:val="22"/>
        </w:rPr>
        <w:t xml:space="preserve"> </w:t>
      </w:r>
      <w:r w:rsidRPr="00F202F5">
        <w:rPr>
          <w:rFonts w:ascii="Berlin Sans FB" w:hAnsi="Berlin Sans FB" w:cs="Tahoma"/>
          <w:szCs w:val="22"/>
        </w:rPr>
        <w:t>hanya penduduk berusia kerja saja yang bisa menawarkan tenaganya di pasar kerja. Begitu krusialnya posisi tenaga kerja di dalam proses pembangunan sehingga permasalahan ketenagakerjaan harus mendapat perhatian yang menyeluruh dan terpadu dari berbagai pihak agar masalah pengangguran, setengah pengangguran, produktivitas yang rendah, kualitas tenaga kerja yang rendah, perselisihan kerja, pemogokan kerja, kecelakaan dan keselamatan kerja dapat</w:t>
      </w:r>
      <w:r w:rsidRPr="00F202F5">
        <w:rPr>
          <w:rFonts w:ascii="Berlin Sans FB" w:hAnsi="Berlin Sans FB" w:cs="Tahoma"/>
          <w:spacing w:val="-12"/>
          <w:szCs w:val="22"/>
        </w:rPr>
        <w:t xml:space="preserve"> </w:t>
      </w:r>
      <w:r w:rsidRPr="00F202F5">
        <w:rPr>
          <w:rFonts w:ascii="Berlin Sans FB" w:hAnsi="Berlin Sans FB" w:cs="Tahoma"/>
          <w:szCs w:val="22"/>
        </w:rPr>
        <w:t>dipecahkan.</w:t>
      </w:r>
    </w:p>
    <w:p w:rsidR="0012338B" w:rsidRPr="00F202F5" w:rsidRDefault="003D0332">
      <w:pPr>
        <w:pStyle w:val="BodyText"/>
        <w:spacing w:before="106" w:line="360" w:lineRule="auto"/>
        <w:ind w:left="560" w:firstLine="719"/>
        <w:jc w:val="both"/>
        <w:rPr>
          <w:rFonts w:ascii="Berlin Sans FB" w:hAnsi="Berlin Sans FB" w:cs="Tahoma"/>
          <w:szCs w:val="22"/>
        </w:rPr>
      </w:pPr>
      <w:proofErr w:type="gramStart"/>
      <w:r w:rsidRPr="00F202F5">
        <w:rPr>
          <w:rFonts w:ascii="Berlin Sans FB" w:hAnsi="Berlin Sans FB" w:cs="Tahoma"/>
          <w:szCs w:val="22"/>
        </w:rPr>
        <w:t>Pembangunan ekonomi dikatakan berhasil bila diantaranya mampu menyediakan lapangan kerja bagi angkatan kerja yang membutuhkan pekerjaan, bukan hanya bagi orang yang menganggur (pencari kerja), serta mereka yang sudah bekerja tetapi masih mencari pekerjaan.</w:t>
      </w:r>
      <w:proofErr w:type="gramEnd"/>
      <w:r w:rsidRPr="00F202F5">
        <w:rPr>
          <w:rFonts w:ascii="Berlin Sans FB" w:hAnsi="Berlin Sans FB" w:cs="Tahoma"/>
          <w:szCs w:val="22"/>
        </w:rPr>
        <w:t xml:space="preserve"> </w:t>
      </w:r>
      <w:proofErr w:type="gramStart"/>
      <w:r w:rsidRPr="00F202F5">
        <w:rPr>
          <w:rFonts w:ascii="Berlin Sans FB" w:hAnsi="Berlin Sans FB" w:cs="Tahoma"/>
          <w:szCs w:val="22"/>
        </w:rPr>
        <w:t>Kebijakan suatu daerah yang ramah ketenagakerjaan (</w:t>
      </w:r>
      <w:r w:rsidRPr="00F202F5">
        <w:rPr>
          <w:rFonts w:ascii="Berlin Sans FB" w:hAnsi="Berlin Sans FB" w:cs="Tahoma"/>
          <w:i/>
          <w:szCs w:val="22"/>
        </w:rPr>
        <w:t>employment growth friendly</w:t>
      </w:r>
      <w:r w:rsidRPr="00F202F5">
        <w:rPr>
          <w:rFonts w:ascii="Berlin Sans FB" w:hAnsi="Berlin Sans FB" w:cs="Tahoma"/>
          <w:szCs w:val="22"/>
        </w:rPr>
        <w:t>) harus didasarkan pada</w:t>
      </w:r>
      <w:r w:rsidRPr="00F202F5">
        <w:rPr>
          <w:rFonts w:ascii="Berlin Sans FB" w:hAnsi="Berlin Sans FB" w:cs="Tahoma"/>
          <w:spacing w:val="-40"/>
          <w:szCs w:val="22"/>
        </w:rPr>
        <w:t xml:space="preserve"> </w:t>
      </w:r>
      <w:r w:rsidRPr="00F202F5">
        <w:rPr>
          <w:rFonts w:ascii="Berlin Sans FB" w:hAnsi="Berlin Sans FB" w:cs="Tahoma"/>
          <w:szCs w:val="22"/>
        </w:rPr>
        <w:t>penggunaan momentum pertumbuhan ekonomi yang tepat.</w:t>
      </w:r>
      <w:proofErr w:type="gramEnd"/>
      <w:r w:rsidRPr="00F202F5">
        <w:rPr>
          <w:rFonts w:ascii="Berlin Sans FB" w:hAnsi="Berlin Sans FB" w:cs="Tahoma"/>
          <w:szCs w:val="22"/>
        </w:rPr>
        <w:t xml:space="preserve"> </w:t>
      </w:r>
      <w:proofErr w:type="gramStart"/>
      <w:r w:rsidRPr="00F202F5">
        <w:rPr>
          <w:rFonts w:ascii="Berlin Sans FB" w:hAnsi="Berlin Sans FB" w:cs="Tahoma"/>
          <w:szCs w:val="22"/>
        </w:rPr>
        <w:t>Jika pembangunan ekonomi mempunyai prinsip penciptaan kesempatan kerja, niscaya salah satu masalah klasik ketenagakerjaan seperti pengangguran dapat dipecahkan.</w:t>
      </w:r>
      <w:proofErr w:type="gramEnd"/>
      <w:r w:rsidRPr="00F202F5">
        <w:rPr>
          <w:rFonts w:ascii="Berlin Sans FB" w:hAnsi="Berlin Sans FB" w:cs="Tahoma"/>
          <w:szCs w:val="22"/>
        </w:rPr>
        <w:t xml:space="preserve"> </w:t>
      </w:r>
      <w:proofErr w:type="gramStart"/>
      <w:r w:rsidRPr="00F202F5">
        <w:rPr>
          <w:rFonts w:ascii="Berlin Sans FB" w:hAnsi="Berlin Sans FB" w:cs="Tahoma"/>
          <w:szCs w:val="22"/>
        </w:rPr>
        <w:t>Penanggulangan masalah pengangguran dan pekerja miskin dapat dilakukan melalui upaya meningkatkan pertumbuhan ekonomi yang tinggi, sehingga mampu menciptakan lebih banyak pekerjaan yang layak dan produktif.</w:t>
      </w:r>
      <w:proofErr w:type="gramEnd"/>
    </w:p>
    <w:p w:rsidR="0012338B" w:rsidRPr="00F202F5" w:rsidRDefault="003D0332">
      <w:pPr>
        <w:pStyle w:val="BodyText"/>
        <w:tabs>
          <w:tab w:val="left" w:pos="7920"/>
          <w:tab w:val="left" w:pos="8640"/>
        </w:tabs>
        <w:spacing w:line="360" w:lineRule="auto"/>
        <w:ind w:left="560" w:firstLine="719"/>
        <w:jc w:val="both"/>
        <w:rPr>
          <w:rFonts w:ascii="Berlin Sans FB" w:hAnsi="Berlin Sans FB" w:cs="Tahoma"/>
          <w:szCs w:val="22"/>
        </w:rPr>
      </w:pPr>
      <w:r w:rsidRPr="00F202F5">
        <w:rPr>
          <w:rFonts w:ascii="Berlin Sans FB" w:hAnsi="Berlin Sans FB" w:cs="Tahoma"/>
          <w:szCs w:val="22"/>
        </w:rPr>
        <w:t xml:space="preserve">Hingga saat ini, isu strategis ketenagakerjaan yang masih dihadapi Sumatera Barat adalah pengangguran, yang antara lain disebabkan (1) tidak imbangnya pertumbuhan angkatan kerja dengan pertambahan kesempatan kerja, (2) terbatasnya kesempatan kerja yang dipengaruhi oleh pertumbuhan ekonomi, (3) masih rendahnya kualitas angkatan kerja, (4) kesenjangan persediaan tenaga kerja dengan kebutuhan akan tenaga kerja yang sesuai, dan </w:t>
      </w:r>
      <w:r w:rsidRPr="00F202F5">
        <w:rPr>
          <w:rFonts w:ascii="Berlin Sans FB" w:hAnsi="Berlin Sans FB" w:cs="Tahoma"/>
          <w:szCs w:val="22"/>
        </w:rPr>
        <w:lastRenderedPageBreak/>
        <w:t>(5) motivasi dan jiwa kewirausahaan untuk menciptakan lapangan kerja baru masih rendah.</w:t>
      </w:r>
    </w:p>
    <w:p w:rsidR="0012338B" w:rsidRPr="007F255A" w:rsidRDefault="003D0332">
      <w:pPr>
        <w:pStyle w:val="BodyText"/>
        <w:spacing w:before="120" w:line="360" w:lineRule="auto"/>
        <w:ind w:left="560" w:firstLine="719"/>
        <w:jc w:val="both"/>
        <w:rPr>
          <w:rFonts w:ascii="Berlin Sans FB" w:hAnsi="Berlin Sans FB" w:cs="Tahoma"/>
          <w:szCs w:val="22"/>
        </w:rPr>
      </w:pPr>
      <w:r w:rsidRPr="007F255A">
        <w:rPr>
          <w:rFonts w:ascii="Berlin Sans FB" w:hAnsi="Berlin Sans FB" w:cs="Tahoma"/>
          <w:szCs w:val="22"/>
        </w:rPr>
        <w:t>Mengamati perkembangan pertumbuhan ekonomi Sumatera, Barat di tahun 201</w:t>
      </w:r>
      <w:r w:rsidR="002E5F06" w:rsidRPr="007F255A">
        <w:rPr>
          <w:rFonts w:ascii="Berlin Sans FB" w:hAnsi="Berlin Sans FB" w:cs="Tahoma"/>
          <w:szCs w:val="22"/>
        </w:rPr>
        <w:t>8</w:t>
      </w:r>
      <w:r w:rsidRPr="007F255A">
        <w:rPr>
          <w:rFonts w:ascii="Berlin Sans FB" w:hAnsi="Berlin Sans FB" w:cs="Tahoma"/>
          <w:szCs w:val="22"/>
        </w:rPr>
        <w:t xml:space="preserve"> dari pertumbuhan sebesar </w:t>
      </w:r>
      <w:r w:rsidR="002E5F06" w:rsidRPr="007F255A">
        <w:rPr>
          <w:rFonts w:ascii="Berlin Sans FB" w:hAnsi="Berlin Sans FB" w:cs="Tahoma"/>
          <w:szCs w:val="22"/>
        </w:rPr>
        <w:t>5,</w:t>
      </w:r>
      <w:r w:rsidR="007F255A" w:rsidRPr="007F255A">
        <w:rPr>
          <w:rFonts w:ascii="Berlin Sans FB" w:hAnsi="Berlin Sans FB" w:cs="Tahoma"/>
          <w:szCs w:val="22"/>
        </w:rPr>
        <w:t>14</w:t>
      </w:r>
      <w:r w:rsidRPr="007F255A">
        <w:rPr>
          <w:rFonts w:ascii="Berlin Sans FB" w:hAnsi="Berlin Sans FB" w:cs="Tahoma"/>
          <w:szCs w:val="22"/>
        </w:rPr>
        <w:t xml:space="preserve"> persen menjadi </w:t>
      </w:r>
      <w:r w:rsidR="007F255A" w:rsidRPr="007F255A">
        <w:rPr>
          <w:rFonts w:ascii="Berlin Sans FB" w:hAnsi="Berlin Sans FB" w:cs="Tahoma"/>
          <w:szCs w:val="22"/>
        </w:rPr>
        <w:t>4,80</w:t>
      </w:r>
      <w:r w:rsidRPr="007F255A">
        <w:rPr>
          <w:rFonts w:ascii="Berlin Sans FB" w:hAnsi="Berlin Sans FB" w:cs="Tahoma"/>
          <w:szCs w:val="22"/>
        </w:rPr>
        <w:t xml:space="preserve"> persen ditahun 201</w:t>
      </w:r>
      <w:r w:rsidR="002E5F06" w:rsidRPr="007F255A">
        <w:rPr>
          <w:rFonts w:ascii="Berlin Sans FB" w:hAnsi="Berlin Sans FB" w:cs="Tahoma"/>
          <w:szCs w:val="22"/>
        </w:rPr>
        <w:t>9</w:t>
      </w:r>
      <w:r w:rsidRPr="007F255A">
        <w:rPr>
          <w:rFonts w:ascii="Berlin Sans FB" w:hAnsi="Berlin Sans FB" w:cs="Tahoma"/>
          <w:szCs w:val="22"/>
        </w:rPr>
        <w:t>, atau melambat sebesar 0,</w:t>
      </w:r>
      <w:r w:rsidR="007F255A" w:rsidRPr="007F255A">
        <w:rPr>
          <w:rFonts w:ascii="Berlin Sans FB" w:hAnsi="Berlin Sans FB" w:cs="Tahoma"/>
          <w:szCs w:val="22"/>
        </w:rPr>
        <w:t xml:space="preserve">34 </w:t>
      </w:r>
      <w:r w:rsidRPr="007F255A">
        <w:rPr>
          <w:rFonts w:ascii="Berlin Sans FB" w:hAnsi="Berlin Sans FB" w:cs="Tahoma"/>
          <w:szCs w:val="22"/>
        </w:rPr>
        <w:t>persen. Tahun 201</w:t>
      </w:r>
      <w:r w:rsidR="002E5F06" w:rsidRPr="007F255A">
        <w:rPr>
          <w:rFonts w:ascii="Berlin Sans FB" w:hAnsi="Berlin Sans FB" w:cs="Tahoma"/>
          <w:szCs w:val="22"/>
        </w:rPr>
        <w:t>6</w:t>
      </w:r>
      <w:r w:rsidRPr="007F255A">
        <w:rPr>
          <w:rFonts w:ascii="Berlin Sans FB" w:hAnsi="Berlin Sans FB" w:cs="Tahoma"/>
          <w:szCs w:val="22"/>
        </w:rPr>
        <w:t xml:space="preserve"> pertumbuhan ekonomi mengalami perlambatan lagi dan menjadi 5,</w:t>
      </w:r>
      <w:r w:rsidR="007F255A" w:rsidRPr="007F255A">
        <w:rPr>
          <w:rFonts w:ascii="Berlin Sans FB" w:hAnsi="Berlin Sans FB" w:cs="Tahoma"/>
          <w:szCs w:val="22"/>
        </w:rPr>
        <w:t>26</w:t>
      </w:r>
      <w:r w:rsidRPr="007F255A">
        <w:rPr>
          <w:rFonts w:ascii="Berlin Sans FB" w:hAnsi="Berlin Sans FB" w:cs="Tahoma"/>
          <w:szCs w:val="22"/>
        </w:rPr>
        <w:t xml:space="preserve"> persen, selanjutnya di tahun 201</w:t>
      </w:r>
      <w:r w:rsidR="002E5F06" w:rsidRPr="007F255A">
        <w:rPr>
          <w:rFonts w:ascii="Berlin Sans FB" w:hAnsi="Berlin Sans FB" w:cs="Tahoma"/>
          <w:szCs w:val="22"/>
        </w:rPr>
        <w:t>7</w:t>
      </w:r>
      <w:r w:rsidRPr="007F255A">
        <w:rPr>
          <w:rFonts w:ascii="Berlin Sans FB" w:hAnsi="Berlin Sans FB" w:cs="Tahoma"/>
          <w:szCs w:val="22"/>
        </w:rPr>
        <w:t xml:space="preserve"> pertumbuhan ekonomi Sumatera Barat tumbuh positif mencapai 5,</w:t>
      </w:r>
      <w:r w:rsidR="007F255A" w:rsidRPr="007F255A">
        <w:rPr>
          <w:rFonts w:ascii="Berlin Sans FB" w:hAnsi="Berlin Sans FB" w:cs="Tahoma"/>
          <w:szCs w:val="22"/>
        </w:rPr>
        <w:t>41</w:t>
      </w:r>
      <w:r w:rsidRPr="007F255A">
        <w:rPr>
          <w:rFonts w:ascii="Berlin Sans FB" w:hAnsi="Berlin Sans FB" w:cs="Tahoma"/>
          <w:szCs w:val="22"/>
        </w:rPr>
        <w:t xml:space="preserve"> persen atau naik 0,1</w:t>
      </w:r>
      <w:r w:rsidR="007F255A" w:rsidRPr="007F255A">
        <w:rPr>
          <w:rFonts w:ascii="Berlin Sans FB" w:hAnsi="Berlin Sans FB" w:cs="Tahoma"/>
          <w:szCs w:val="22"/>
        </w:rPr>
        <w:t>5</w:t>
      </w:r>
      <w:r w:rsidRPr="007F255A">
        <w:rPr>
          <w:rFonts w:ascii="Berlin Sans FB" w:hAnsi="Berlin Sans FB" w:cs="Tahoma"/>
          <w:szCs w:val="22"/>
        </w:rPr>
        <w:t xml:space="preserve"> persen. Namun ekonomi Jawa Timur kembali melemah di tahun 201</w:t>
      </w:r>
      <w:r w:rsidR="002E5F06" w:rsidRPr="007F255A">
        <w:rPr>
          <w:rFonts w:ascii="Berlin Sans FB" w:hAnsi="Berlin Sans FB" w:cs="Tahoma"/>
          <w:szCs w:val="22"/>
        </w:rPr>
        <w:t>8</w:t>
      </w:r>
      <w:r w:rsidRPr="007F255A">
        <w:rPr>
          <w:rFonts w:ascii="Berlin Sans FB" w:hAnsi="Berlin Sans FB" w:cs="Tahoma"/>
          <w:szCs w:val="22"/>
        </w:rPr>
        <w:t xml:space="preserve"> yaitu mencapai 5,</w:t>
      </w:r>
      <w:r w:rsidR="007F255A" w:rsidRPr="007F255A">
        <w:rPr>
          <w:rFonts w:ascii="Berlin Sans FB" w:hAnsi="Berlin Sans FB" w:cs="Tahoma"/>
          <w:szCs w:val="22"/>
        </w:rPr>
        <w:t>37</w:t>
      </w:r>
      <w:r w:rsidRPr="007F255A">
        <w:rPr>
          <w:rFonts w:ascii="Berlin Sans FB" w:hAnsi="Berlin Sans FB" w:cs="Tahoma"/>
          <w:szCs w:val="22"/>
        </w:rPr>
        <w:t xml:space="preserve"> persen, atau mengalami penurunan sebasar 0,</w:t>
      </w:r>
      <w:r w:rsidR="007F255A" w:rsidRPr="007F255A">
        <w:rPr>
          <w:rFonts w:ascii="Berlin Sans FB" w:hAnsi="Berlin Sans FB" w:cs="Tahoma"/>
          <w:szCs w:val="22"/>
        </w:rPr>
        <w:t>27</w:t>
      </w:r>
      <w:r w:rsidRPr="007F255A">
        <w:rPr>
          <w:rFonts w:ascii="Berlin Sans FB" w:hAnsi="Berlin Sans FB" w:cs="Tahoma"/>
          <w:szCs w:val="22"/>
        </w:rPr>
        <w:t xml:space="preserve"> persen dari tahun 201</w:t>
      </w:r>
      <w:r w:rsidR="002E5F06" w:rsidRPr="007F255A">
        <w:rPr>
          <w:rFonts w:ascii="Berlin Sans FB" w:hAnsi="Berlin Sans FB" w:cs="Tahoma"/>
          <w:szCs w:val="22"/>
        </w:rPr>
        <w:t>7</w:t>
      </w:r>
      <w:r w:rsidRPr="007F255A">
        <w:rPr>
          <w:rFonts w:ascii="Berlin Sans FB" w:hAnsi="Berlin Sans FB" w:cs="Tahoma"/>
          <w:szCs w:val="22"/>
        </w:rPr>
        <w:t xml:space="preserve">. </w:t>
      </w:r>
      <w:proofErr w:type="gramStart"/>
      <w:r w:rsidRPr="007F255A">
        <w:rPr>
          <w:rFonts w:ascii="Berlin Sans FB" w:hAnsi="Berlin Sans FB" w:cs="Tahoma"/>
          <w:szCs w:val="22"/>
        </w:rPr>
        <w:t>Namun demikian, pertumbuhan ekonomi tersebut masih berada di atas pertumbuhan ekonomi Nasional.</w:t>
      </w:r>
      <w:proofErr w:type="gramEnd"/>
    </w:p>
    <w:p w:rsidR="0012338B" w:rsidRPr="00F202F5" w:rsidRDefault="003D0332">
      <w:pPr>
        <w:pStyle w:val="BodyText"/>
        <w:spacing w:before="122" w:line="360" w:lineRule="auto"/>
        <w:ind w:left="560" w:firstLine="719"/>
        <w:jc w:val="both"/>
        <w:rPr>
          <w:rFonts w:ascii="Berlin Sans FB" w:hAnsi="Berlin Sans FB" w:cs="Tahoma"/>
          <w:szCs w:val="22"/>
        </w:rPr>
      </w:pPr>
      <w:proofErr w:type="gramStart"/>
      <w:r w:rsidRPr="00F202F5">
        <w:rPr>
          <w:rFonts w:ascii="Berlin Sans FB" w:hAnsi="Berlin Sans FB" w:cs="Tahoma"/>
          <w:szCs w:val="22"/>
        </w:rPr>
        <w:t>Seiring melambatnya pertumbuhan ekonomi, Tingkat Pengangguran Terbuka (TPT) yang merupakan salah satu tolok ukur keberhasilan pembangunan sekaligus menjadi Indikator Kinerja Utama (IKU) RPJMD Provinsi Sumatera Barat, juga turut terpengaruh oleh kondisi tersebut.</w:t>
      </w:r>
      <w:proofErr w:type="gramEnd"/>
      <w:r w:rsidRPr="00F202F5">
        <w:rPr>
          <w:rFonts w:ascii="Berlin Sans FB" w:hAnsi="Berlin Sans FB" w:cs="Tahoma"/>
          <w:szCs w:val="22"/>
        </w:rPr>
        <w:t xml:space="preserve"> Perkembangan kondisi ketenagakerjaan di Sumatera Barat dapat dilihat melalui tabel </w:t>
      </w:r>
      <w:proofErr w:type="gramStart"/>
      <w:r w:rsidRPr="00F202F5">
        <w:rPr>
          <w:rFonts w:ascii="Berlin Sans FB" w:hAnsi="Berlin Sans FB" w:cs="Tahoma"/>
          <w:szCs w:val="22"/>
        </w:rPr>
        <w:t>berikut :</w:t>
      </w:r>
      <w:proofErr w:type="gramEnd"/>
    </w:p>
    <w:tbl>
      <w:tblPr>
        <w:tblW w:w="21452" w:type="dxa"/>
        <w:tblInd w:w="108" w:type="dxa"/>
        <w:tblLayout w:type="fixed"/>
        <w:tblLook w:val="0000" w:firstRow="0" w:lastRow="0" w:firstColumn="0" w:lastColumn="0" w:noHBand="0" w:noVBand="0"/>
      </w:tblPr>
      <w:tblGrid>
        <w:gridCol w:w="567"/>
        <w:gridCol w:w="3033"/>
        <w:gridCol w:w="1350"/>
        <w:gridCol w:w="26"/>
        <w:gridCol w:w="1324"/>
        <w:gridCol w:w="112"/>
        <w:gridCol w:w="1058"/>
        <w:gridCol w:w="258"/>
        <w:gridCol w:w="912"/>
        <w:gridCol w:w="1440"/>
        <w:gridCol w:w="1736"/>
        <w:gridCol w:w="2096"/>
        <w:gridCol w:w="2676"/>
        <w:gridCol w:w="1316"/>
        <w:gridCol w:w="976"/>
        <w:gridCol w:w="1596"/>
        <w:gridCol w:w="976"/>
      </w:tblGrid>
      <w:tr w:rsidR="0012338B" w:rsidRPr="002660AE" w:rsidTr="00121F2D">
        <w:trPr>
          <w:trHeight w:val="240"/>
        </w:trPr>
        <w:tc>
          <w:tcPr>
            <w:tcW w:w="8640" w:type="dxa"/>
            <w:gridSpan w:val="9"/>
            <w:tcBorders>
              <w:top w:val="double" w:sz="6" w:space="0" w:color="auto"/>
              <w:left w:val="double" w:sz="6" w:space="0" w:color="auto"/>
              <w:bottom w:val="nil"/>
              <w:right w:val="double" w:sz="6" w:space="0" w:color="000000"/>
            </w:tcBorders>
            <w:shd w:val="clear" w:color="000000" w:fill="auto"/>
            <w:vAlign w:val="bottom"/>
          </w:tcPr>
          <w:p w:rsidR="0012338B" w:rsidRPr="002660AE" w:rsidRDefault="003D0332">
            <w:pPr>
              <w:jc w:val="center"/>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 xml:space="preserve">TABEL :  </w:t>
            </w:r>
          </w:p>
        </w:tc>
        <w:tc>
          <w:tcPr>
            <w:tcW w:w="1440"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73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209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26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31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59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r>
      <w:tr w:rsidR="0012338B" w:rsidRPr="002660AE" w:rsidTr="00121F2D">
        <w:trPr>
          <w:trHeight w:val="225"/>
        </w:trPr>
        <w:tc>
          <w:tcPr>
            <w:tcW w:w="8640" w:type="dxa"/>
            <w:gridSpan w:val="9"/>
            <w:tcBorders>
              <w:top w:val="nil"/>
              <w:left w:val="double" w:sz="6" w:space="0" w:color="auto"/>
              <w:bottom w:val="nil"/>
              <w:right w:val="double" w:sz="6" w:space="0" w:color="000000"/>
            </w:tcBorders>
            <w:shd w:val="clear" w:color="000000" w:fill="auto"/>
            <w:vAlign w:val="bottom"/>
          </w:tcPr>
          <w:p w:rsidR="0012338B" w:rsidRPr="002660AE" w:rsidRDefault="003D0332">
            <w:pPr>
              <w:jc w:val="center"/>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PENDUDUK 15 TAHUN KEATAS MENURUT KEGIATAN UTAMA</w:t>
            </w:r>
          </w:p>
        </w:tc>
        <w:tc>
          <w:tcPr>
            <w:tcW w:w="1440"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73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209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26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31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59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r>
      <w:tr w:rsidR="0012338B" w:rsidRPr="002660AE" w:rsidTr="00121F2D">
        <w:trPr>
          <w:trHeight w:val="240"/>
        </w:trPr>
        <w:tc>
          <w:tcPr>
            <w:tcW w:w="8640" w:type="dxa"/>
            <w:gridSpan w:val="9"/>
            <w:tcBorders>
              <w:top w:val="nil"/>
              <w:left w:val="double" w:sz="6" w:space="0" w:color="auto"/>
              <w:bottom w:val="double" w:sz="6" w:space="0" w:color="auto"/>
              <w:right w:val="double" w:sz="6" w:space="0" w:color="000000"/>
            </w:tcBorders>
            <w:shd w:val="clear" w:color="000000" w:fill="auto"/>
            <w:vAlign w:val="bottom"/>
          </w:tcPr>
          <w:p w:rsidR="0012338B" w:rsidRPr="002660AE" w:rsidRDefault="00046484">
            <w:pPr>
              <w:jc w:val="center"/>
              <w:rPr>
                <w:rFonts w:ascii="Berlin Sans FB" w:hAnsi="Berlin Sans FB" w:cs="Tahoma"/>
                <w:b/>
                <w:bCs/>
                <w:sz w:val="18"/>
                <w:szCs w:val="18"/>
                <w:lang w:val="id-ID" w:eastAsia="id-ID"/>
              </w:rPr>
            </w:pPr>
            <w:r>
              <w:rPr>
                <w:rFonts w:ascii="Berlin Sans FB" w:hAnsi="Berlin Sans FB" w:cs="Tahoma"/>
                <w:b/>
                <w:bCs/>
                <w:sz w:val="18"/>
                <w:szCs w:val="18"/>
                <w:lang w:val="id-ID" w:eastAsia="id-ID"/>
              </w:rPr>
              <w:t>TAHUN 2016 - 2019</w:t>
            </w:r>
          </w:p>
        </w:tc>
        <w:tc>
          <w:tcPr>
            <w:tcW w:w="1440"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73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209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26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31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59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r>
      <w:tr w:rsidR="0012338B" w:rsidRPr="002660AE" w:rsidTr="00121F2D">
        <w:trPr>
          <w:trHeight w:val="225"/>
        </w:trPr>
        <w:tc>
          <w:tcPr>
            <w:tcW w:w="567"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3033"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376" w:type="dxa"/>
            <w:gridSpan w:val="2"/>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436" w:type="dxa"/>
            <w:gridSpan w:val="2"/>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316" w:type="dxa"/>
            <w:gridSpan w:val="2"/>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912"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440"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73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209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26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31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159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Tahoma"/>
                <w:sz w:val="16"/>
                <w:szCs w:val="16"/>
                <w:lang w:val="id-ID" w:eastAsia="id-ID"/>
              </w:rPr>
            </w:pPr>
          </w:p>
        </w:tc>
      </w:tr>
      <w:tr w:rsidR="0012338B" w:rsidRPr="002660AE" w:rsidTr="00121F2D">
        <w:trPr>
          <w:trHeight w:val="240"/>
        </w:trPr>
        <w:tc>
          <w:tcPr>
            <w:tcW w:w="567" w:type="dxa"/>
            <w:vMerge w:val="restart"/>
            <w:tcBorders>
              <w:top w:val="double" w:sz="6" w:space="0" w:color="auto"/>
              <w:left w:val="double" w:sz="6" w:space="0" w:color="auto"/>
              <w:bottom w:val="single" w:sz="4" w:space="0" w:color="000000"/>
              <w:right w:val="single" w:sz="4" w:space="0" w:color="auto"/>
            </w:tcBorders>
            <w:shd w:val="clear" w:color="auto" w:fill="C6D9F1" w:themeFill="text2" w:themeFillTint="33"/>
            <w:vAlign w:val="center"/>
          </w:tcPr>
          <w:p w:rsidR="0012338B" w:rsidRPr="002660AE" w:rsidRDefault="003D0332">
            <w:pPr>
              <w:jc w:val="center"/>
              <w:rPr>
                <w:rFonts w:ascii="Berlin Sans FB" w:hAnsi="Berlin Sans FB" w:cs="Tahoma"/>
                <w:b/>
                <w:bCs/>
                <w:sz w:val="16"/>
                <w:szCs w:val="16"/>
                <w:lang w:val="id-ID" w:eastAsia="id-ID"/>
              </w:rPr>
            </w:pPr>
            <w:r w:rsidRPr="002660AE">
              <w:rPr>
                <w:rFonts w:ascii="Berlin Sans FB" w:hAnsi="Berlin Sans FB" w:cs="Tahoma"/>
                <w:b/>
                <w:bCs/>
                <w:sz w:val="16"/>
                <w:szCs w:val="16"/>
                <w:lang w:val="id-ID" w:eastAsia="id-ID"/>
              </w:rPr>
              <w:t>NO</w:t>
            </w:r>
          </w:p>
        </w:tc>
        <w:tc>
          <w:tcPr>
            <w:tcW w:w="3033" w:type="dxa"/>
            <w:vMerge w:val="restart"/>
            <w:tcBorders>
              <w:top w:val="double" w:sz="6" w:space="0" w:color="auto"/>
              <w:left w:val="single" w:sz="4" w:space="0" w:color="auto"/>
              <w:bottom w:val="single" w:sz="4" w:space="0" w:color="000000"/>
              <w:right w:val="single" w:sz="4" w:space="0" w:color="000000"/>
            </w:tcBorders>
            <w:shd w:val="clear" w:color="auto" w:fill="C6D9F1" w:themeFill="text2" w:themeFillTint="33"/>
            <w:vAlign w:val="center"/>
          </w:tcPr>
          <w:p w:rsidR="0012338B" w:rsidRPr="002660AE" w:rsidRDefault="003D0332">
            <w:pPr>
              <w:jc w:val="center"/>
              <w:rPr>
                <w:rFonts w:ascii="Berlin Sans FB" w:hAnsi="Berlin Sans FB" w:cs="Tahoma"/>
                <w:b/>
                <w:bCs/>
                <w:sz w:val="16"/>
                <w:szCs w:val="16"/>
                <w:lang w:val="id-ID" w:eastAsia="id-ID"/>
              </w:rPr>
            </w:pPr>
            <w:r w:rsidRPr="002660AE">
              <w:rPr>
                <w:rFonts w:ascii="Berlin Sans FB" w:hAnsi="Berlin Sans FB" w:cs="Tahoma"/>
                <w:b/>
                <w:bCs/>
                <w:sz w:val="16"/>
                <w:szCs w:val="16"/>
                <w:lang w:val="id-ID" w:eastAsia="id-ID"/>
              </w:rPr>
              <w:t>KEGIATAN UTAMA</w:t>
            </w:r>
          </w:p>
        </w:tc>
        <w:tc>
          <w:tcPr>
            <w:tcW w:w="5040" w:type="dxa"/>
            <w:gridSpan w:val="7"/>
            <w:tcBorders>
              <w:top w:val="double" w:sz="6" w:space="0" w:color="auto"/>
              <w:left w:val="nil"/>
              <w:bottom w:val="single" w:sz="4" w:space="0" w:color="auto"/>
              <w:right w:val="double" w:sz="6" w:space="0" w:color="000000"/>
            </w:tcBorders>
            <w:shd w:val="clear" w:color="auto" w:fill="C6D9F1" w:themeFill="text2" w:themeFillTint="33"/>
            <w:vAlign w:val="bottom"/>
          </w:tcPr>
          <w:p w:rsidR="0012338B" w:rsidRPr="002660AE" w:rsidRDefault="003D0332">
            <w:pPr>
              <w:jc w:val="center"/>
              <w:rPr>
                <w:rFonts w:ascii="Berlin Sans FB" w:hAnsi="Berlin Sans FB" w:cs="Tahoma"/>
                <w:b/>
                <w:bCs/>
                <w:sz w:val="16"/>
                <w:szCs w:val="16"/>
                <w:lang w:val="id-ID" w:eastAsia="id-ID"/>
              </w:rPr>
            </w:pPr>
            <w:r w:rsidRPr="002660AE">
              <w:rPr>
                <w:rFonts w:ascii="Berlin Sans FB" w:hAnsi="Berlin Sans FB" w:cs="Tahoma"/>
                <w:b/>
                <w:bCs/>
                <w:sz w:val="16"/>
                <w:szCs w:val="16"/>
                <w:lang w:val="id-ID" w:eastAsia="id-ID"/>
              </w:rPr>
              <w:t>TAHUN</w:t>
            </w:r>
          </w:p>
        </w:tc>
        <w:tc>
          <w:tcPr>
            <w:tcW w:w="1440"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173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r>
      <w:tr w:rsidR="0012338B" w:rsidRPr="002660AE" w:rsidTr="00121F2D">
        <w:trPr>
          <w:trHeight w:val="225"/>
        </w:trPr>
        <w:tc>
          <w:tcPr>
            <w:tcW w:w="567" w:type="dxa"/>
            <w:vMerge/>
            <w:tcBorders>
              <w:top w:val="double" w:sz="6" w:space="0" w:color="auto"/>
              <w:left w:val="double" w:sz="6" w:space="0" w:color="auto"/>
              <w:bottom w:val="single" w:sz="4" w:space="0" w:color="000000"/>
              <w:right w:val="single" w:sz="4" w:space="0" w:color="auto"/>
            </w:tcBorders>
            <w:shd w:val="clear" w:color="auto" w:fill="C6D9F1" w:themeFill="text2" w:themeFillTint="33"/>
            <w:vAlign w:val="center"/>
          </w:tcPr>
          <w:p w:rsidR="0012338B" w:rsidRPr="002660AE" w:rsidRDefault="0012338B">
            <w:pPr>
              <w:rPr>
                <w:rFonts w:ascii="Berlin Sans FB" w:hAnsi="Berlin Sans FB" w:cs="Tahoma"/>
                <w:b/>
                <w:bCs/>
                <w:sz w:val="16"/>
                <w:szCs w:val="16"/>
                <w:lang w:val="id-ID" w:eastAsia="id-ID"/>
              </w:rPr>
            </w:pPr>
          </w:p>
        </w:tc>
        <w:tc>
          <w:tcPr>
            <w:tcW w:w="3033" w:type="dxa"/>
            <w:vMerge/>
            <w:tcBorders>
              <w:top w:val="double" w:sz="6" w:space="0" w:color="auto"/>
              <w:left w:val="single" w:sz="4" w:space="0" w:color="auto"/>
              <w:bottom w:val="single" w:sz="4" w:space="0" w:color="000000"/>
              <w:right w:val="single" w:sz="4" w:space="0" w:color="000000"/>
            </w:tcBorders>
            <w:shd w:val="clear" w:color="auto" w:fill="C6D9F1" w:themeFill="text2" w:themeFillTint="33"/>
            <w:vAlign w:val="center"/>
          </w:tcPr>
          <w:p w:rsidR="0012338B" w:rsidRPr="002660AE" w:rsidRDefault="0012338B">
            <w:pPr>
              <w:rPr>
                <w:rFonts w:ascii="Berlin Sans FB" w:hAnsi="Berlin Sans FB" w:cs="Tahoma"/>
                <w:b/>
                <w:bCs/>
                <w:sz w:val="16"/>
                <w:szCs w:val="16"/>
                <w:lang w:val="id-ID" w:eastAsia="id-ID"/>
              </w:rPr>
            </w:pPr>
          </w:p>
        </w:tc>
        <w:tc>
          <w:tcPr>
            <w:tcW w:w="1350" w:type="dxa"/>
            <w:tcBorders>
              <w:top w:val="nil"/>
              <w:left w:val="nil"/>
              <w:bottom w:val="single" w:sz="4" w:space="0" w:color="auto"/>
              <w:right w:val="single" w:sz="4" w:space="0" w:color="auto"/>
            </w:tcBorders>
            <w:shd w:val="clear" w:color="auto" w:fill="C6D9F1" w:themeFill="text2" w:themeFillTint="33"/>
            <w:vAlign w:val="bottom"/>
          </w:tcPr>
          <w:p w:rsidR="0012338B" w:rsidRPr="002660AE" w:rsidRDefault="008B4A30">
            <w:pPr>
              <w:jc w:val="center"/>
              <w:rPr>
                <w:rFonts w:ascii="Berlin Sans FB" w:hAnsi="Berlin Sans FB" w:cs="Tahoma"/>
                <w:b/>
                <w:bCs/>
                <w:sz w:val="16"/>
                <w:szCs w:val="16"/>
                <w:lang w:val="id-ID" w:eastAsia="id-ID"/>
              </w:rPr>
            </w:pPr>
            <w:r>
              <w:rPr>
                <w:rFonts w:ascii="Berlin Sans FB" w:hAnsi="Berlin Sans FB" w:cs="Tahoma"/>
                <w:b/>
                <w:bCs/>
                <w:sz w:val="16"/>
                <w:szCs w:val="16"/>
                <w:lang w:val="id-ID" w:eastAsia="id-ID"/>
              </w:rPr>
              <w:t>2016</w:t>
            </w:r>
          </w:p>
        </w:tc>
        <w:tc>
          <w:tcPr>
            <w:tcW w:w="1350" w:type="dxa"/>
            <w:gridSpan w:val="2"/>
            <w:tcBorders>
              <w:top w:val="nil"/>
              <w:left w:val="nil"/>
              <w:bottom w:val="single" w:sz="4" w:space="0" w:color="auto"/>
              <w:right w:val="single" w:sz="4" w:space="0" w:color="auto"/>
            </w:tcBorders>
            <w:shd w:val="clear" w:color="auto" w:fill="C6D9F1" w:themeFill="text2" w:themeFillTint="33"/>
            <w:vAlign w:val="bottom"/>
          </w:tcPr>
          <w:p w:rsidR="0012338B" w:rsidRPr="002660AE" w:rsidRDefault="008B4A30">
            <w:pPr>
              <w:jc w:val="center"/>
              <w:rPr>
                <w:rFonts w:ascii="Berlin Sans FB" w:hAnsi="Berlin Sans FB" w:cs="Tahoma"/>
                <w:b/>
                <w:bCs/>
                <w:sz w:val="16"/>
                <w:szCs w:val="16"/>
                <w:lang w:val="id-ID" w:eastAsia="id-ID"/>
              </w:rPr>
            </w:pPr>
            <w:r>
              <w:rPr>
                <w:rFonts w:ascii="Berlin Sans FB" w:hAnsi="Berlin Sans FB" w:cs="Tahoma"/>
                <w:b/>
                <w:bCs/>
                <w:sz w:val="16"/>
                <w:szCs w:val="16"/>
                <w:lang w:val="id-ID" w:eastAsia="id-ID"/>
              </w:rPr>
              <w:t>2017</w:t>
            </w:r>
          </w:p>
        </w:tc>
        <w:tc>
          <w:tcPr>
            <w:tcW w:w="1170" w:type="dxa"/>
            <w:gridSpan w:val="2"/>
            <w:tcBorders>
              <w:top w:val="nil"/>
              <w:left w:val="nil"/>
              <w:bottom w:val="single" w:sz="4" w:space="0" w:color="auto"/>
              <w:right w:val="double" w:sz="6" w:space="0" w:color="auto"/>
            </w:tcBorders>
            <w:shd w:val="clear" w:color="auto" w:fill="C6D9F1" w:themeFill="text2" w:themeFillTint="33"/>
            <w:vAlign w:val="bottom"/>
          </w:tcPr>
          <w:p w:rsidR="0012338B" w:rsidRPr="002660AE" w:rsidRDefault="008B4A30">
            <w:pPr>
              <w:jc w:val="center"/>
              <w:rPr>
                <w:rFonts w:ascii="Berlin Sans FB" w:hAnsi="Berlin Sans FB" w:cs="Tahoma"/>
                <w:b/>
                <w:bCs/>
                <w:sz w:val="16"/>
                <w:szCs w:val="16"/>
                <w:lang w:val="id-ID" w:eastAsia="id-ID"/>
              </w:rPr>
            </w:pPr>
            <w:r>
              <w:rPr>
                <w:rFonts w:ascii="Berlin Sans FB" w:hAnsi="Berlin Sans FB" w:cs="Tahoma"/>
                <w:b/>
                <w:bCs/>
                <w:sz w:val="16"/>
                <w:szCs w:val="16"/>
                <w:lang w:val="id-ID" w:eastAsia="id-ID"/>
              </w:rPr>
              <w:t>2018</w:t>
            </w:r>
          </w:p>
        </w:tc>
        <w:tc>
          <w:tcPr>
            <w:tcW w:w="1170" w:type="dxa"/>
            <w:gridSpan w:val="2"/>
            <w:tcBorders>
              <w:top w:val="nil"/>
              <w:left w:val="single" w:sz="4" w:space="0" w:color="auto"/>
              <w:bottom w:val="single" w:sz="4" w:space="0" w:color="auto"/>
              <w:right w:val="double" w:sz="6" w:space="0" w:color="auto"/>
            </w:tcBorders>
            <w:shd w:val="clear" w:color="auto" w:fill="C6D9F1" w:themeFill="text2" w:themeFillTint="33"/>
            <w:vAlign w:val="bottom"/>
          </w:tcPr>
          <w:p w:rsidR="0012338B" w:rsidRPr="002660AE" w:rsidRDefault="008B4A30">
            <w:pPr>
              <w:jc w:val="center"/>
              <w:rPr>
                <w:rFonts w:ascii="Berlin Sans FB" w:hAnsi="Berlin Sans FB" w:cs="Tahoma"/>
                <w:b/>
                <w:bCs/>
                <w:sz w:val="16"/>
                <w:szCs w:val="16"/>
                <w:lang w:val="id-ID" w:eastAsia="id-ID"/>
              </w:rPr>
            </w:pPr>
            <w:r>
              <w:rPr>
                <w:rFonts w:ascii="Berlin Sans FB" w:hAnsi="Berlin Sans FB" w:cs="Tahoma"/>
                <w:b/>
                <w:bCs/>
                <w:sz w:val="16"/>
                <w:szCs w:val="16"/>
                <w:lang w:val="id-ID" w:eastAsia="id-ID"/>
              </w:rPr>
              <w:t>2019</w:t>
            </w:r>
          </w:p>
        </w:tc>
        <w:tc>
          <w:tcPr>
            <w:tcW w:w="1440"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173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r>
      <w:tr w:rsidR="0012338B" w:rsidRPr="002660AE" w:rsidTr="00121F2D">
        <w:trPr>
          <w:trHeight w:val="225"/>
        </w:trPr>
        <w:tc>
          <w:tcPr>
            <w:tcW w:w="567" w:type="dxa"/>
            <w:tcBorders>
              <w:top w:val="nil"/>
              <w:left w:val="double" w:sz="6" w:space="0" w:color="auto"/>
              <w:bottom w:val="single" w:sz="4" w:space="0" w:color="auto"/>
              <w:right w:val="single" w:sz="4" w:space="0" w:color="auto"/>
            </w:tcBorders>
            <w:vAlign w:val="bottom"/>
          </w:tcPr>
          <w:p w:rsidR="0012338B" w:rsidRPr="002660AE" w:rsidRDefault="003D0332">
            <w:pPr>
              <w:rPr>
                <w:rFonts w:ascii="Berlin Sans FB" w:hAnsi="Berlin Sans FB" w:cs="Tahoma"/>
                <w:sz w:val="16"/>
                <w:szCs w:val="16"/>
                <w:lang w:val="id-ID" w:eastAsia="id-ID"/>
              </w:rPr>
            </w:pPr>
            <w:r w:rsidRPr="002660AE">
              <w:rPr>
                <w:rFonts w:ascii="Berlin Sans FB" w:hAnsi="Berlin Sans FB" w:cs="Tahoma"/>
                <w:sz w:val="16"/>
                <w:szCs w:val="16"/>
                <w:lang w:val="id-ID" w:eastAsia="id-ID"/>
              </w:rPr>
              <w:t> </w:t>
            </w:r>
          </w:p>
        </w:tc>
        <w:tc>
          <w:tcPr>
            <w:tcW w:w="3033" w:type="dxa"/>
            <w:tcBorders>
              <w:top w:val="nil"/>
              <w:left w:val="nil"/>
              <w:bottom w:val="single" w:sz="4" w:space="0" w:color="auto"/>
              <w:right w:val="single" w:sz="4" w:space="0" w:color="auto"/>
            </w:tcBorders>
            <w:vAlign w:val="bottom"/>
          </w:tcPr>
          <w:p w:rsidR="0012338B" w:rsidRPr="002660AE" w:rsidRDefault="003D0332">
            <w:pPr>
              <w:rPr>
                <w:rFonts w:ascii="Berlin Sans FB" w:hAnsi="Berlin Sans FB" w:cs="Tahoma"/>
                <w:sz w:val="16"/>
                <w:szCs w:val="16"/>
                <w:lang w:val="id-ID" w:eastAsia="id-ID"/>
              </w:rPr>
            </w:pPr>
            <w:r w:rsidRPr="002660AE">
              <w:rPr>
                <w:rFonts w:ascii="Berlin Sans FB" w:hAnsi="Berlin Sans FB" w:cs="Tahoma"/>
                <w:sz w:val="16"/>
                <w:szCs w:val="16"/>
                <w:lang w:val="id-ID" w:eastAsia="id-ID"/>
              </w:rPr>
              <w:t> </w:t>
            </w:r>
          </w:p>
        </w:tc>
        <w:tc>
          <w:tcPr>
            <w:tcW w:w="1350" w:type="dxa"/>
            <w:tcBorders>
              <w:top w:val="nil"/>
              <w:left w:val="nil"/>
              <w:bottom w:val="single" w:sz="4" w:space="0" w:color="auto"/>
              <w:right w:val="single" w:sz="4" w:space="0" w:color="auto"/>
            </w:tcBorders>
            <w:vAlign w:val="bottom"/>
          </w:tcPr>
          <w:p w:rsidR="0012338B" w:rsidRPr="002660AE" w:rsidRDefault="003D0332">
            <w:pPr>
              <w:rPr>
                <w:rFonts w:ascii="Berlin Sans FB" w:hAnsi="Berlin Sans FB" w:cs="Tahoma"/>
                <w:sz w:val="16"/>
                <w:szCs w:val="16"/>
                <w:lang w:val="id-ID" w:eastAsia="id-ID"/>
              </w:rPr>
            </w:pPr>
            <w:r w:rsidRPr="002660AE">
              <w:rPr>
                <w:rFonts w:ascii="Berlin Sans FB" w:hAnsi="Berlin Sans FB" w:cs="Tahoma"/>
                <w:sz w:val="16"/>
                <w:szCs w:val="16"/>
                <w:lang w:val="id-ID" w:eastAsia="id-ID"/>
              </w:rPr>
              <w:t> </w:t>
            </w:r>
          </w:p>
        </w:tc>
        <w:tc>
          <w:tcPr>
            <w:tcW w:w="1350" w:type="dxa"/>
            <w:gridSpan w:val="2"/>
            <w:tcBorders>
              <w:top w:val="nil"/>
              <w:left w:val="nil"/>
              <w:bottom w:val="single" w:sz="4" w:space="0" w:color="auto"/>
              <w:right w:val="single" w:sz="4" w:space="0" w:color="auto"/>
            </w:tcBorders>
            <w:vAlign w:val="bottom"/>
          </w:tcPr>
          <w:p w:rsidR="0012338B" w:rsidRPr="002660AE" w:rsidRDefault="003D0332">
            <w:pPr>
              <w:rPr>
                <w:rFonts w:ascii="Berlin Sans FB" w:hAnsi="Berlin Sans FB" w:cs="Tahoma"/>
                <w:sz w:val="16"/>
                <w:szCs w:val="16"/>
                <w:lang w:val="id-ID" w:eastAsia="id-ID"/>
              </w:rPr>
            </w:pPr>
            <w:r w:rsidRPr="002660AE">
              <w:rPr>
                <w:rFonts w:ascii="Berlin Sans FB" w:hAnsi="Berlin Sans FB" w:cs="Tahoma"/>
                <w:sz w:val="16"/>
                <w:szCs w:val="16"/>
                <w:lang w:val="id-ID" w:eastAsia="id-ID"/>
              </w:rPr>
              <w:t> </w:t>
            </w:r>
          </w:p>
        </w:tc>
        <w:tc>
          <w:tcPr>
            <w:tcW w:w="1170" w:type="dxa"/>
            <w:gridSpan w:val="2"/>
            <w:tcBorders>
              <w:top w:val="nil"/>
              <w:left w:val="nil"/>
              <w:bottom w:val="single" w:sz="4" w:space="0" w:color="auto"/>
              <w:right w:val="nil"/>
            </w:tcBorders>
            <w:vAlign w:val="bottom"/>
          </w:tcPr>
          <w:p w:rsidR="0012338B" w:rsidRPr="002660AE" w:rsidRDefault="003D0332">
            <w:pPr>
              <w:rPr>
                <w:rFonts w:ascii="Berlin Sans FB" w:hAnsi="Berlin Sans FB" w:cs="Tahoma"/>
                <w:sz w:val="16"/>
                <w:szCs w:val="16"/>
                <w:lang w:val="id-ID" w:eastAsia="id-ID"/>
              </w:rPr>
            </w:pPr>
            <w:r w:rsidRPr="002660AE">
              <w:rPr>
                <w:rFonts w:ascii="Berlin Sans FB" w:hAnsi="Berlin Sans FB" w:cs="Tahoma"/>
                <w:sz w:val="16"/>
                <w:szCs w:val="16"/>
                <w:lang w:val="id-ID" w:eastAsia="id-ID"/>
              </w:rPr>
              <w:t> </w:t>
            </w:r>
          </w:p>
        </w:tc>
        <w:tc>
          <w:tcPr>
            <w:tcW w:w="1170" w:type="dxa"/>
            <w:gridSpan w:val="2"/>
            <w:tcBorders>
              <w:top w:val="nil"/>
              <w:left w:val="single" w:sz="4" w:space="0" w:color="auto"/>
              <w:bottom w:val="single" w:sz="4" w:space="0" w:color="auto"/>
              <w:right w:val="double" w:sz="6" w:space="0" w:color="auto"/>
            </w:tcBorders>
            <w:vAlign w:val="bottom"/>
          </w:tcPr>
          <w:p w:rsidR="0012338B" w:rsidRPr="002660AE" w:rsidRDefault="003D0332">
            <w:pPr>
              <w:rPr>
                <w:rFonts w:ascii="Berlin Sans FB" w:hAnsi="Berlin Sans FB" w:cs="Tahoma"/>
                <w:sz w:val="16"/>
                <w:szCs w:val="16"/>
                <w:lang w:val="id-ID" w:eastAsia="id-ID"/>
              </w:rPr>
            </w:pPr>
            <w:r w:rsidRPr="002660AE">
              <w:rPr>
                <w:rFonts w:ascii="Berlin Sans FB" w:hAnsi="Berlin Sans FB" w:cs="Tahoma"/>
                <w:sz w:val="16"/>
                <w:szCs w:val="16"/>
                <w:lang w:val="id-ID" w:eastAsia="id-ID"/>
              </w:rPr>
              <w:t> </w:t>
            </w:r>
          </w:p>
        </w:tc>
        <w:tc>
          <w:tcPr>
            <w:tcW w:w="1440"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173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r>
      <w:tr w:rsidR="008B4A30" w:rsidRPr="002660AE" w:rsidTr="00121F2D">
        <w:trPr>
          <w:trHeight w:val="282"/>
        </w:trPr>
        <w:tc>
          <w:tcPr>
            <w:tcW w:w="567" w:type="dxa"/>
            <w:tcBorders>
              <w:top w:val="nil"/>
              <w:left w:val="double" w:sz="6" w:space="0" w:color="auto"/>
              <w:bottom w:val="single" w:sz="4" w:space="0" w:color="auto"/>
              <w:right w:val="single" w:sz="4" w:space="0" w:color="auto"/>
            </w:tcBorders>
            <w:vAlign w:val="bottom"/>
          </w:tcPr>
          <w:p w:rsidR="008B4A30" w:rsidRPr="002660AE" w:rsidRDefault="008B4A30">
            <w:pPr>
              <w:jc w:val="center"/>
              <w:rPr>
                <w:rFonts w:ascii="Berlin Sans FB" w:hAnsi="Berlin Sans FB" w:cs="Tahoma"/>
                <w:sz w:val="18"/>
                <w:szCs w:val="18"/>
                <w:lang w:val="id-ID" w:eastAsia="id-ID"/>
              </w:rPr>
            </w:pPr>
            <w:r w:rsidRPr="002660AE">
              <w:rPr>
                <w:rFonts w:ascii="Berlin Sans FB" w:hAnsi="Berlin Sans FB" w:cs="Tahoma"/>
                <w:sz w:val="18"/>
                <w:szCs w:val="18"/>
                <w:lang w:val="id-ID" w:eastAsia="id-ID"/>
              </w:rPr>
              <w:t>1</w:t>
            </w:r>
          </w:p>
        </w:tc>
        <w:tc>
          <w:tcPr>
            <w:tcW w:w="3033" w:type="dxa"/>
            <w:tcBorders>
              <w:top w:val="nil"/>
              <w:left w:val="nil"/>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Penduduk Usia 15 Tahun Keatas</w:t>
            </w:r>
          </w:p>
        </w:tc>
        <w:tc>
          <w:tcPr>
            <w:tcW w:w="1350" w:type="dxa"/>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 xml:space="preserve">       3.688.126    </w:t>
            </w:r>
          </w:p>
        </w:tc>
        <w:tc>
          <w:tcPr>
            <w:tcW w:w="1350" w:type="dxa"/>
            <w:gridSpan w:val="2"/>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 xml:space="preserve">     3.746.830    </w:t>
            </w:r>
          </w:p>
        </w:tc>
        <w:tc>
          <w:tcPr>
            <w:tcW w:w="1170" w:type="dxa"/>
            <w:gridSpan w:val="2"/>
            <w:tcBorders>
              <w:top w:val="nil"/>
              <w:left w:val="nil"/>
              <w:bottom w:val="single" w:sz="4" w:space="0" w:color="auto"/>
              <w:right w:val="nil"/>
            </w:tcBorders>
            <w:vAlign w:val="bottom"/>
          </w:tcPr>
          <w:p w:rsidR="008B4A30" w:rsidRPr="002660AE" w:rsidRDefault="008B4A30" w:rsidP="002E5F06">
            <w:pPr>
              <w:jc w:val="right"/>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 xml:space="preserve">      3.794.410    </w:t>
            </w:r>
          </w:p>
        </w:tc>
        <w:tc>
          <w:tcPr>
            <w:tcW w:w="1170" w:type="dxa"/>
            <w:gridSpan w:val="2"/>
            <w:tcBorders>
              <w:top w:val="nil"/>
              <w:left w:val="single" w:sz="4" w:space="0" w:color="auto"/>
              <w:bottom w:val="single" w:sz="4" w:space="0" w:color="auto"/>
              <w:right w:val="double" w:sz="6" w:space="0" w:color="auto"/>
            </w:tcBorders>
            <w:vAlign w:val="bottom"/>
          </w:tcPr>
          <w:p w:rsidR="008B4A30" w:rsidRPr="002660AE" w:rsidRDefault="008B4A30">
            <w:pPr>
              <w:jc w:val="right"/>
              <w:rPr>
                <w:rFonts w:ascii="Berlin Sans FB" w:hAnsi="Berlin Sans FB" w:cs="Tahoma"/>
                <w:b/>
                <w:bCs/>
                <w:sz w:val="18"/>
                <w:szCs w:val="18"/>
                <w:lang w:val="id-ID" w:eastAsia="id-ID"/>
              </w:rPr>
            </w:pPr>
            <w:r>
              <w:rPr>
                <w:rFonts w:ascii="Berlin Sans FB" w:hAnsi="Berlin Sans FB" w:cs="Tahoma"/>
                <w:b/>
                <w:bCs/>
                <w:sz w:val="18"/>
                <w:szCs w:val="18"/>
                <w:lang w:val="id-ID" w:eastAsia="id-ID"/>
              </w:rPr>
              <w:t>3.849.820</w:t>
            </w:r>
          </w:p>
        </w:tc>
        <w:tc>
          <w:tcPr>
            <w:tcW w:w="1440" w:type="dxa"/>
            <w:tcBorders>
              <w:top w:val="nil"/>
              <w:left w:val="nil"/>
              <w:bottom w:val="nil"/>
              <w:right w:val="nil"/>
            </w:tcBorders>
            <w:vAlign w:val="bottom"/>
          </w:tcPr>
          <w:p w:rsidR="008B4A30" w:rsidRPr="002660AE" w:rsidRDefault="008B4A30">
            <w:pPr>
              <w:rPr>
                <w:rFonts w:ascii="Berlin Sans FB" w:hAnsi="Berlin Sans FB" w:cs="Tahoma"/>
                <w:sz w:val="18"/>
                <w:szCs w:val="18"/>
                <w:lang w:val="id-ID" w:eastAsia="id-ID"/>
              </w:rPr>
            </w:pPr>
          </w:p>
        </w:tc>
        <w:tc>
          <w:tcPr>
            <w:tcW w:w="173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r>
      <w:tr w:rsidR="008B4A30" w:rsidRPr="002660AE" w:rsidTr="00121F2D">
        <w:trPr>
          <w:trHeight w:val="282"/>
        </w:trPr>
        <w:tc>
          <w:tcPr>
            <w:tcW w:w="567" w:type="dxa"/>
            <w:tcBorders>
              <w:top w:val="nil"/>
              <w:left w:val="double" w:sz="6" w:space="0" w:color="auto"/>
              <w:bottom w:val="single" w:sz="4" w:space="0" w:color="auto"/>
              <w:right w:val="single" w:sz="4" w:space="0" w:color="auto"/>
            </w:tcBorders>
            <w:vAlign w:val="bottom"/>
          </w:tcPr>
          <w:p w:rsidR="008B4A30" w:rsidRPr="002660AE" w:rsidRDefault="008B4A30" w:rsidP="0046050E">
            <w:pPr>
              <w:ind w:firstLineChars="100" w:firstLine="181"/>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2</w:t>
            </w:r>
          </w:p>
        </w:tc>
        <w:tc>
          <w:tcPr>
            <w:tcW w:w="3033" w:type="dxa"/>
            <w:tcBorders>
              <w:top w:val="nil"/>
              <w:left w:val="nil"/>
              <w:bottom w:val="single" w:sz="4" w:space="0" w:color="auto"/>
              <w:right w:val="single" w:sz="4" w:space="0" w:color="auto"/>
            </w:tcBorders>
            <w:vAlign w:val="bottom"/>
          </w:tcPr>
          <w:p w:rsidR="008B4A30" w:rsidRPr="002660AE" w:rsidRDefault="008B4A30" w:rsidP="0046050E">
            <w:pPr>
              <w:ind w:firstLineChars="100" w:firstLine="181"/>
              <w:rPr>
                <w:rFonts w:ascii="Berlin Sans FB" w:hAnsi="Berlin Sans FB" w:cs="Tahoma"/>
                <w:b/>
                <w:bCs/>
                <w:i/>
                <w:iCs/>
                <w:sz w:val="18"/>
                <w:szCs w:val="18"/>
                <w:lang w:val="id-ID" w:eastAsia="id-ID"/>
              </w:rPr>
            </w:pPr>
            <w:r w:rsidRPr="002660AE">
              <w:rPr>
                <w:rFonts w:ascii="Berlin Sans FB" w:hAnsi="Berlin Sans FB" w:cs="Tahoma"/>
                <w:b/>
                <w:bCs/>
                <w:i/>
                <w:iCs/>
                <w:sz w:val="18"/>
                <w:szCs w:val="18"/>
                <w:lang w:val="id-ID" w:eastAsia="id-ID"/>
              </w:rPr>
              <w:t>Angkatan Kerja</w:t>
            </w:r>
          </w:p>
        </w:tc>
        <w:tc>
          <w:tcPr>
            <w:tcW w:w="1350" w:type="dxa"/>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 xml:space="preserve">       2.473.814    </w:t>
            </w:r>
          </w:p>
        </w:tc>
        <w:tc>
          <w:tcPr>
            <w:tcW w:w="1350" w:type="dxa"/>
            <w:gridSpan w:val="2"/>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 xml:space="preserve">     2.483.675    </w:t>
            </w:r>
          </w:p>
        </w:tc>
        <w:tc>
          <w:tcPr>
            <w:tcW w:w="1170" w:type="dxa"/>
            <w:gridSpan w:val="2"/>
            <w:tcBorders>
              <w:top w:val="nil"/>
              <w:left w:val="nil"/>
              <w:bottom w:val="single" w:sz="4" w:space="0" w:color="auto"/>
              <w:right w:val="nil"/>
            </w:tcBorders>
            <w:vAlign w:val="bottom"/>
          </w:tcPr>
          <w:p w:rsidR="008B4A30" w:rsidRPr="002660AE" w:rsidRDefault="008B4A30" w:rsidP="002E5F06">
            <w:pPr>
              <w:jc w:val="right"/>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 xml:space="preserve">      2.552.130    </w:t>
            </w:r>
          </w:p>
        </w:tc>
        <w:tc>
          <w:tcPr>
            <w:tcW w:w="1170" w:type="dxa"/>
            <w:gridSpan w:val="2"/>
            <w:tcBorders>
              <w:top w:val="nil"/>
              <w:left w:val="single" w:sz="4" w:space="0" w:color="auto"/>
              <w:bottom w:val="single" w:sz="4" w:space="0" w:color="auto"/>
              <w:right w:val="double" w:sz="6" w:space="0" w:color="auto"/>
            </w:tcBorders>
            <w:vAlign w:val="bottom"/>
          </w:tcPr>
          <w:p w:rsidR="008B4A30" w:rsidRPr="002660AE" w:rsidRDefault="008B4A30">
            <w:pPr>
              <w:jc w:val="right"/>
              <w:rPr>
                <w:rFonts w:ascii="Berlin Sans FB" w:hAnsi="Berlin Sans FB" w:cs="Tahoma"/>
                <w:b/>
                <w:bCs/>
                <w:sz w:val="18"/>
                <w:szCs w:val="18"/>
                <w:lang w:val="id-ID" w:eastAsia="id-ID"/>
              </w:rPr>
            </w:pPr>
            <w:r>
              <w:rPr>
                <w:rFonts w:ascii="Berlin Sans FB" w:hAnsi="Berlin Sans FB" w:cs="Tahoma"/>
                <w:b/>
                <w:bCs/>
                <w:sz w:val="18"/>
                <w:szCs w:val="18"/>
                <w:lang w:val="id-ID" w:eastAsia="id-ID"/>
              </w:rPr>
              <w:t>2.599.010</w:t>
            </w:r>
          </w:p>
        </w:tc>
        <w:tc>
          <w:tcPr>
            <w:tcW w:w="1440" w:type="dxa"/>
            <w:tcBorders>
              <w:top w:val="nil"/>
              <w:left w:val="nil"/>
              <w:bottom w:val="nil"/>
              <w:right w:val="nil"/>
            </w:tcBorders>
            <w:vAlign w:val="bottom"/>
          </w:tcPr>
          <w:p w:rsidR="008B4A30" w:rsidRPr="002660AE" w:rsidRDefault="008B4A30">
            <w:pPr>
              <w:rPr>
                <w:rFonts w:ascii="Berlin Sans FB" w:hAnsi="Berlin Sans FB" w:cs="Tahoma"/>
                <w:sz w:val="18"/>
                <w:szCs w:val="18"/>
                <w:lang w:val="id-ID" w:eastAsia="id-ID"/>
              </w:rPr>
            </w:pPr>
          </w:p>
        </w:tc>
        <w:tc>
          <w:tcPr>
            <w:tcW w:w="173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8B4A30" w:rsidRPr="002660AE" w:rsidRDefault="008B4A30">
            <w:pPr>
              <w:jc w:val="right"/>
              <w:rPr>
                <w:rFonts w:ascii="Berlin Sans FB" w:hAnsi="Berlin Sans FB" w:cs="Tahoma"/>
                <w:b/>
                <w:bCs/>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r>
      <w:tr w:rsidR="008B4A30" w:rsidRPr="002660AE" w:rsidTr="00121F2D">
        <w:trPr>
          <w:trHeight w:val="282"/>
        </w:trPr>
        <w:tc>
          <w:tcPr>
            <w:tcW w:w="567" w:type="dxa"/>
            <w:tcBorders>
              <w:top w:val="nil"/>
              <w:left w:val="double" w:sz="6" w:space="0" w:color="auto"/>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w:t>
            </w:r>
          </w:p>
        </w:tc>
        <w:tc>
          <w:tcPr>
            <w:tcW w:w="3033" w:type="dxa"/>
            <w:tcBorders>
              <w:top w:val="nil"/>
              <w:left w:val="nil"/>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Bekerja</w:t>
            </w:r>
          </w:p>
        </w:tc>
        <w:tc>
          <w:tcPr>
            <w:tcW w:w="1350" w:type="dxa"/>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xml:space="preserve">         2.347.911    </w:t>
            </w:r>
          </w:p>
        </w:tc>
        <w:tc>
          <w:tcPr>
            <w:tcW w:w="1350" w:type="dxa"/>
            <w:gridSpan w:val="2"/>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color w:val="000000"/>
                <w:sz w:val="18"/>
                <w:szCs w:val="18"/>
                <w:lang w:val="id-ID" w:eastAsia="id-ID"/>
              </w:rPr>
            </w:pPr>
            <w:r w:rsidRPr="002660AE">
              <w:rPr>
                <w:rFonts w:ascii="Berlin Sans FB" w:hAnsi="Berlin Sans FB" w:cs="Tahoma"/>
                <w:color w:val="000000"/>
                <w:sz w:val="18"/>
                <w:szCs w:val="18"/>
                <w:lang w:val="id-ID" w:eastAsia="id-ID"/>
              </w:rPr>
              <w:t xml:space="preserve">                2.344.972 </w:t>
            </w:r>
          </w:p>
        </w:tc>
        <w:tc>
          <w:tcPr>
            <w:tcW w:w="1170" w:type="dxa"/>
            <w:gridSpan w:val="2"/>
            <w:tcBorders>
              <w:top w:val="single" w:sz="4" w:space="0" w:color="auto"/>
              <w:left w:val="nil"/>
              <w:bottom w:val="single" w:sz="4" w:space="0" w:color="auto"/>
              <w:right w:val="nil"/>
            </w:tcBorders>
            <w:vAlign w:val="bottom"/>
          </w:tcPr>
          <w:p w:rsidR="008B4A30" w:rsidRPr="002660AE" w:rsidRDefault="008B4A30" w:rsidP="002E5F06">
            <w:pPr>
              <w:jc w:val="right"/>
              <w:rPr>
                <w:rFonts w:ascii="Berlin Sans FB" w:hAnsi="Berlin Sans FB" w:cs="Tahoma"/>
                <w:color w:val="000000"/>
                <w:sz w:val="18"/>
                <w:szCs w:val="18"/>
                <w:lang w:val="id-ID" w:eastAsia="id-ID"/>
              </w:rPr>
            </w:pPr>
            <w:r w:rsidRPr="002660AE">
              <w:rPr>
                <w:rFonts w:ascii="Berlin Sans FB" w:hAnsi="Berlin Sans FB" w:cs="Tahoma"/>
                <w:color w:val="000000"/>
                <w:sz w:val="18"/>
                <w:szCs w:val="18"/>
                <w:lang w:val="id-ID" w:eastAsia="id-ID"/>
              </w:rPr>
              <w:t xml:space="preserve">                  2.410.450 </w:t>
            </w:r>
          </w:p>
        </w:tc>
        <w:tc>
          <w:tcPr>
            <w:tcW w:w="1170" w:type="dxa"/>
            <w:gridSpan w:val="2"/>
            <w:tcBorders>
              <w:top w:val="single" w:sz="4" w:space="0" w:color="auto"/>
              <w:left w:val="single" w:sz="4" w:space="0" w:color="auto"/>
              <w:bottom w:val="single" w:sz="4" w:space="0" w:color="auto"/>
              <w:right w:val="double" w:sz="6" w:space="0" w:color="auto"/>
            </w:tcBorders>
            <w:vAlign w:val="bottom"/>
          </w:tcPr>
          <w:p w:rsidR="008B4A30" w:rsidRPr="002660AE" w:rsidRDefault="008B4A30">
            <w:pPr>
              <w:jc w:val="right"/>
              <w:rPr>
                <w:rFonts w:ascii="Berlin Sans FB" w:hAnsi="Berlin Sans FB" w:cs="Tahoma"/>
                <w:color w:val="000000"/>
                <w:sz w:val="18"/>
                <w:szCs w:val="18"/>
                <w:lang w:val="id-ID" w:eastAsia="id-ID"/>
              </w:rPr>
            </w:pPr>
            <w:r>
              <w:rPr>
                <w:rFonts w:ascii="Berlin Sans FB" w:hAnsi="Berlin Sans FB" w:cs="Tahoma"/>
                <w:color w:val="000000"/>
                <w:sz w:val="18"/>
                <w:szCs w:val="18"/>
                <w:lang w:val="id-ID" w:eastAsia="id-ID"/>
              </w:rPr>
              <w:t>2.460.550</w:t>
            </w:r>
          </w:p>
        </w:tc>
        <w:tc>
          <w:tcPr>
            <w:tcW w:w="1440" w:type="dxa"/>
            <w:tcBorders>
              <w:top w:val="nil"/>
              <w:left w:val="nil"/>
              <w:bottom w:val="nil"/>
              <w:right w:val="nil"/>
            </w:tcBorders>
            <w:vAlign w:val="bottom"/>
          </w:tcPr>
          <w:p w:rsidR="008B4A30" w:rsidRPr="002660AE" w:rsidRDefault="008B4A30">
            <w:pPr>
              <w:rPr>
                <w:rFonts w:ascii="Berlin Sans FB" w:hAnsi="Berlin Sans FB" w:cs="Tahoma"/>
                <w:sz w:val="18"/>
                <w:szCs w:val="18"/>
                <w:lang w:val="id-ID" w:eastAsia="id-ID"/>
              </w:rPr>
            </w:pPr>
          </w:p>
        </w:tc>
        <w:tc>
          <w:tcPr>
            <w:tcW w:w="173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8B4A30" w:rsidRPr="002660AE" w:rsidRDefault="008B4A30">
            <w:pPr>
              <w:jc w:val="right"/>
              <w:rPr>
                <w:rFonts w:ascii="Berlin Sans FB" w:hAnsi="Berlin Sans FB" w:cs="Tahoma"/>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r>
      <w:tr w:rsidR="008B4A30" w:rsidRPr="002660AE" w:rsidTr="00121F2D">
        <w:trPr>
          <w:trHeight w:val="282"/>
        </w:trPr>
        <w:tc>
          <w:tcPr>
            <w:tcW w:w="567" w:type="dxa"/>
            <w:tcBorders>
              <w:top w:val="nil"/>
              <w:left w:val="double" w:sz="6" w:space="0" w:color="auto"/>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w:t>
            </w:r>
          </w:p>
        </w:tc>
        <w:tc>
          <w:tcPr>
            <w:tcW w:w="3033" w:type="dxa"/>
            <w:tcBorders>
              <w:top w:val="nil"/>
              <w:left w:val="nil"/>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Pengangguran</w:t>
            </w:r>
          </w:p>
        </w:tc>
        <w:tc>
          <w:tcPr>
            <w:tcW w:w="1350" w:type="dxa"/>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xml:space="preserve">            125.903    </w:t>
            </w:r>
          </w:p>
        </w:tc>
        <w:tc>
          <w:tcPr>
            <w:tcW w:w="1350" w:type="dxa"/>
            <w:gridSpan w:val="2"/>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color w:val="000000"/>
                <w:sz w:val="18"/>
                <w:szCs w:val="18"/>
                <w:lang w:val="id-ID" w:eastAsia="id-ID"/>
              </w:rPr>
            </w:pPr>
            <w:r w:rsidRPr="002660AE">
              <w:rPr>
                <w:rFonts w:ascii="Berlin Sans FB" w:hAnsi="Berlin Sans FB" w:cs="Tahoma"/>
                <w:color w:val="000000"/>
                <w:sz w:val="18"/>
                <w:szCs w:val="18"/>
                <w:lang w:val="id-ID" w:eastAsia="id-ID"/>
              </w:rPr>
              <w:t xml:space="preserve">                    138.703 </w:t>
            </w:r>
          </w:p>
        </w:tc>
        <w:tc>
          <w:tcPr>
            <w:tcW w:w="1170" w:type="dxa"/>
            <w:gridSpan w:val="2"/>
            <w:tcBorders>
              <w:top w:val="single" w:sz="4" w:space="0" w:color="auto"/>
              <w:left w:val="nil"/>
              <w:bottom w:val="single" w:sz="4" w:space="0" w:color="auto"/>
              <w:right w:val="nil"/>
            </w:tcBorders>
            <w:vAlign w:val="bottom"/>
          </w:tcPr>
          <w:p w:rsidR="008B4A30" w:rsidRPr="002660AE" w:rsidRDefault="008B4A30" w:rsidP="002E5F06">
            <w:pPr>
              <w:jc w:val="right"/>
              <w:rPr>
                <w:rFonts w:ascii="Berlin Sans FB" w:hAnsi="Berlin Sans FB" w:cs="Tahoma"/>
                <w:color w:val="000000"/>
                <w:sz w:val="18"/>
                <w:szCs w:val="18"/>
                <w:lang w:val="id-ID" w:eastAsia="id-ID"/>
              </w:rPr>
            </w:pPr>
            <w:r w:rsidRPr="002660AE">
              <w:rPr>
                <w:rFonts w:ascii="Berlin Sans FB" w:hAnsi="Berlin Sans FB" w:cs="Tahoma"/>
                <w:color w:val="000000"/>
                <w:sz w:val="18"/>
                <w:szCs w:val="18"/>
                <w:lang w:val="id-ID" w:eastAsia="id-ID"/>
              </w:rPr>
              <w:t xml:space="preserve">                      141.680 </w:t>
            </w:r>
          </w:p>
        </w:tc>
        <w:tc>
          <w:tcPr>
            <w:tcW w:w="1170" w:type="dxa"/>
            <w:gridSpan w:val="2"/>
            <w:tcBorders>
              <w:top w:val="single" w:sz="4" w:space="0" w:color="auto"/>
              <w:left w:val="single" w:sz="4" w:space="0" w:color="auto"/>
              <w:bottom w:val="single" w:sz="4" w:space="0" w:color="auto"/>
              <w:right w:val="double" w:sz="6" w:space="0" w:color="auto"/>
            </w:tcBorders>
            <w:vAlign w:val="bottom"/>
          </w:tcPr>
          <w:p w:rsidR="008B4A30" w:rsidRPr="002660AE" w:rsidRDefault="008B4A30">
            <w:pPr>
              <w:jc w:val="right"/>
              <w:rPr>
                <w:rFonts w:ascii="Berlin Sans FB" w:hAnsi="Berlin Sans FB" w:cs="Tahoma"/>
                <w:color w:val="000000"/>
                <w:sz w:val="18"/>
                <w:szCs w:val="18"/>
                <w:lang w:val="id-ID" w:eastAsia="id-ID"/>
              </w:rPr>
            </w:pPr>
            <w:r>
              <w:rPr>
                <w:rFonts w:ascii="Berlin Sans FB" w:hAnsi="Berlin Sans FB" w:cs="Tahoma"/>
                <w:color w:val="000000"/>
                <w:sz w:val="18"/>
                <w:szCs w:val="18"/>
                <w:lang w:val="id-ID" w:eastAsia="id-ID"/>
              </w:rPr>
              <w:t>138.460</w:t>
            </w:r>
          </w:p>
        </w:tc>
        <w:tc>
          <w:tcPr>
            <w:tcW w:w="1440" w:type="dxa"/>
            <w:tcBorders>
              <w:top w:val="nil"/>
              <w:left w:val="nil"/>
              <w:bottom w:val="nil"/>
              <w:right w:val="nil"/>
            </w:tcBorders>
            <w:vAlign w:val="bottom"/>
          </w:tcPr>
          <w:p w:rsidR="008B4A30" w:rsidRPr="002660AE" w:rsidRDefault="008B4A30">
            <w:pPr>
              <w:rPr>
                <w:rFonts w:ascii="Berlin Sans FB" w:hAnsi="Berlin Sans FB" w:cs="Tahoma"/>
                <w:sz w:val="18"/>
                <w:szCs w:val="18"/>
                <w:lang w:val="id-ID" w:eastAsia="id-ID"/>
              </w:rPr>
            </w:pPr>
          </w:p>
        </w:tc>
        <w:tc>
          <w:tcPr>
            <w:tcW w:w="173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8B4A30" w:rsidRPr="002660AE" w:rsidRDefault="008B4A30">
            <w:pPr>
              <w:jc w:val="right"/>
              <w:rPr>
                <w:rFonts w:ascii="Berlin Sans FB" w:hAnsi="Berlin Sans FB" w:cs="Tahoma"/>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r>
      <w:tr w:rsidR="008B4A30" w:rsidRPr="002660AE" w:rsidTr="00121F2D">
        <w:trPr>
          <w:trHeight w:val="282"/>
        </w:trPr>
        <w:tc>
          <w:tcPr>
            <w:tcW w:w="567" w:type="dxa"/>
            <w:tcBorders>
              <w:top w:val="nil"/>
              <w:left w:val="double" w:sz="6" w:space="0" w:color="auto"/>
              <w:bottom w:val="single" w:sz="4" w:space="0" w:color="auto"/>
              <w:right w:val="single" w:sz="4" w:space="0" w:color="auto"/>
            </w:tcBorders>
            <w:vAlign w:val="bottom"/>
          </w:tcPr>
          <w:p w:rsidR="008B4A30" w:rsidRPr="002660AE" w:rsidRDefault="008B4A30" w:rsidP="0046050E">
            <w:pPr>
              <w:ind w:firstLineChars="100" w:firstLine="181"/>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3</w:t>
            </w:r>
          </w:p>
        </w:tc>
        <w:tc>
          <w:tcPr>
            <w:tcW w:w="3033" w:type="dxa"/>
            <w:tcBorders>
              <w:top w:val="nil"/>
              <w:left w:val="nil"/>
              <w:bottom w:val="single" w:sz="4" w:space="0" w:color="auto"/>
              <w:right w:val="single" w:sz="4" w:space="0" w:color="auto"/>
            </w:tcBorders>
            <w:vAlign w:val="bottom"/>
          </w:tcPr>
          <w:p w:rsidR="008B4A30" w:rsidRPr="002660AE" w:rsidRDefault="008B4A30" w:rsidP="0046050E">
            <w:pPr>
              <w:ind w:firstLineChars="100" w:firstLine="181"/>
              <w:rPr>
                <w:rFonts w:ascii="Berlin Sans FB" w:hAnsi="Berlin Sans FB" w:cs="Tahoma"/>
                <w:b/>
                <w:bCs/>
                <w:i/>
                <w:iCs/>
                <w:sz w:val="18"/>
                <w:szCs w:val="18"/>
                <w:lang w:val="id-ID" w:eastAsia="id-ID"/>
              </w:rPr>
            </w:pPr>
            <w:r w:rsidRPr="002660AE">
              <w:rPr>
                <w:rFonts w:ascii="Berlin Sans FB" w:hAnsi="Berlin Sans FB" w:cs="Tahoma"/>
                <w:b/>
                <w:bCs/>
                <w:i/>
                <w:iCs/>
                <w:sz w:val="18"/>
                <w:szCs w:val="18"/>
                <w:lang w:val="id-ID" w:eastAsia="id-ID"/>
              </w:rPr>
              <w:t>Bukan Angkatan Kerja</w:t>
            </w:r>
          </w:p>
        </w:tc>
        <w:tc>
          <w:tcPr>
            <w:tcW w:w="1350" w:type="dxa"/>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 xml:space="preserve">       1.214.312    </w:t>
            </w:r>
          </w:p>
        </w:tc>
        <w:tc>
          <w:tcPr>
            <w:tcW w:w="1350" w:type="dxa"/>
            <w:gridSpan w:val="2"/>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 xml:space="preserve">     1.263.155    </w:t>
            </w:r>
          </w:p>
        </w:tc>
        <w:tc>
          <w:tcPr>
            <w:tcW w:w="1170" w:type="dxa"/>
            <w:gridSpan w:val="2"/>
            <w:tcBorders>
              <w:top w:val="nil"/>
              <w:left w:val="nil"/>
              <w:bottom w:val="single" w:sz="4" w:space="0" w:color="auto"/>
              <w:right w:val="nil"/>
            </w:tcBorders>
            <w:vAlign w:val="bottom"/>
          </w:tcPr>
          <w:p w:rsidR="008B4A30" w:rsidRPr="002660AE" w:rsidRDefault="008B4A30" w:rsidP="002E5F06">
            <w:pPr>
              <w:jc w:val="right"/>
              <w:rPr>
                <w:rFonts w:ascii="Berlin Sans FB" w:hAnsi="Berlin Sans FB" w:cs="Tahoma"/>
                <w:b/>
                <w:bCs/>
                <w:sz w:val="18"/>
                <w:szCs w:val="18"/>
                <w:lang w:val="id-ID" w:eastAsia="id-ID"/>
              </w:rPr>
            </w:pPr>
            <w:r w:rsidRPr="002660AE">
              <w:rPr>
                <w:rFonts w:ascii="Berlin Sans FB" w:hAnsi="Berlin Sans FB" w:cs="Tahoma"/>
                <w:b/>
                <w:bCs/>
                <w:sz w:val="18"/>
                <w:szCs w:val="18"/>
                <w:lang w:val="id-ID" w:eastAsia="id-ID"/>
              </w:rPr>
              <w:t xml:space="preserve">      1.242.280    </w:t>
            </w:r>
          </w:p>
        </w:tc>
        <w:tc>
          <w:tcPr>
            <w:tcW w:w="1170" w:type="dxa"/>
            <w:gridSpan w:val="2"/>
            <w:tcBorders>
              <w:top w:val="nil"/>
              <w:left w:val="single" w:sz="4" w:space="0" w:color="auto"/>
              <w:bottom w:val="single" w:sz="4" w:space="0" w:color="auto"/>
              <w:right w:val="double" w:sz="6" w:space="0" w:color="auto"/>
            </w:tcBorders>
            <w:vAlign w:val="bottom"/>
          </w:tcPr>
          <w:p w:rsidR="008B4A30" w:rsidRPr="002660AE" w:rsidRDefault="008B4A30">
            <w:pPr>
              <w:jc w:val="right"/>
              <w:rPr>
                <w:rFonts w:ascii="Berlin Sans FB" w:hAnsi="Berlin Sans FB" w:cs="Tahoma"/>
                <w:b/>
                <w:bCs/>
                <w:sz w:val="18"/>
                <w:szCs w:val="18"/>
                <w:lang w:val="id-ID" w:eastAsia="id-ID"/>
              </w:rPr>
            </w:pPr>
            <w:r>
              <w:rPr>
                <w:rFonts w:ascii="Berlin Sans FB" w:hAnsi="Berlin Sans FB" w:cs="Tahoma"/>
                <w:b/>
                <w:bCs/>
                <w:sz w:val="18"/>
                <w:szCs w:val="18"/>
                <w:lang w:val="id-ID" w:eastAsia="id-ID"/>
              </w:rPr>
              <w:t>1.250.800</w:t>
            </w:r>
          </w:p>
        </w:tc>
        <w:tc>
          <w:tcPr>
            <w:tcW w:w="1440" w:type="dxa"/>
            <w:tcBorders>
              <w:top w:val="nil"/>
              <w:left w:val="nil"/>
              <w:bottom w:val="nil"/>
              <w:right w:val="nil"/>
            </w:tcBorders>
            <w:vAlign w:val="bottom"/>
          </w:tcPr>
          <w:p w:rsidR="008B4A30" w:rsidRPr="002660AE" w:rsidRDefault="008B4A30">
            <w:pPr>
              <w:rPr>
                <w:rFonts w:ascii="Berlin Sans FB" w:hAnsi="Berlin Sans FB" w:cs="Tahoma"/>
                <w:sz w:val="18"/>
                <w:szCs w:val="18"/>
                <w:lang w:val="id-ID" w:eastAsia="id-ID"/>
              </w:rPr>
            </w:pPr>
          </w:p>
        </w:tc>
        <w:tc>
          <w:tcPr>
            <w:tcW w:w="173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r>
      <w:tr w:rsidR="008B4A30" w:rsidRPr="002660AE" w:rsidTr="00121F2D">
        <w:trPr>
          <w:trHeight w:val="282"/>
        </w:trPr>
        <w:tc>
          <w:tcPr>
            <w:tcW w:w="567" w:type="dxa"/>
            <w:tcBorders>
              <w:top w:val="nil"/>
              <w:left w:val="double" w:sz="6" w:space="0" w:color="auto"/>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w:t>
            </w:r>
          </w:p>
        </w:tc>
        <w:tc>
          <w:tcPr>
            <w:tcW w:w="3033" w:type="dxa"/>
            <w:tcBorders>
              <w:top w:val="nil"/>
              <w:left w:val="nil"/>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Sekolah</w:t>
            </w:r>
          </w:p>
        </w:tc>
        <w:tc>
          <w:tcPr>
            <w:tcW w:w="1350" w:type="dxa"/>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xml:space="preserve">            360.250    </w:t>
            </w:r>
          </w:p>
        </w:tc>
        <w:tc>
          <w:tcPr>
            <w:tcW w:w="1350" w:type="dxa"/>
            <w:gridSpan w:val="2"/>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color w:val="000000"/>
                <w:sz w:val="18"/>
                <w:szCs w:val="18"/>
                <w:lang w:val="id-ID" w:eastAsia="id-ID"/>
              </w:rPr>
            </w:pPr>
            <w:r w:rsidRPr="002660AE">
              <w:rPr>
                <w:rFonts w:ascii="Berlin Sans FB" w:hAnsi="Berlin Sans FB" w:cs="Tahoma"/>
                <w:color w:val="000000"/>
                <w:sz w:val="18"/>
                <w:szCs w:val="18"/>
                <w:lang w:val="id-ID" w:eastAsia="id-ID"/>
              </w:rPr>
              <w:t xml:space="preserve">                    418.369 </w:t>
            </w:r>
          </w:p>
        </w:tc>
        <w:tc>
          <w:tcPr>
            <w:tcW w:w="1170" w:type="dxa"/>
            <w:gridSpan w:val="2"/>
            <w:tcBorders>
              <w:top w:val="single" w:sz="4" w:space="0" w:color="auto"/>
              <w:left w:val="nil"/>
              <w:bottom w:val="single" w:sz="4" w:space="0" w:color="auto"/>
              <w:right w:val="nil"/>
            </w:tcBorders>
            <w:vAlign w:val="bottom"/>
          </w:tcPr>
          <w:p w:rsidR="008B4A30" w:rsidRPr="002660AE" w:rsidRDefault="008B4A30" w:rsidP="002E5F06">
            <w:pPr>
              <w:jc w:val="right"/>
              <w:rPr>
                <w:rFonts w:ascii="Berlin Sans FB" w:hAnsi="Berlin Sans FB" w:cs="Tahoma"/>
                <w:color w:val="000000"/>
                <w:sz w:val="18"/>
                <w:szCs w:val="18"/>
                <w:lang w:val="id-ID" w:eastAsia="id-ID"/>
              </w:rPr>
            </w:pPr>
            <w:r w:rsidRPr="002660AE">
              <w:rPr>
                <w:rFonts w:ascii="Berlin Sans FB" w:hAnsi="Berlin Sans FB" w:cs="Tahoma"/>
                <w:color w:val="000000"/>
                <w:sz w:val="18"/>
                <w:szCs w:val="18"/>
                <w:lang w:val="id-ID" w:eastAsia="id-ID"/>
              </w:rPr>
              <w:t xml:space="preserve">                      421.950 </w:t>
            </w:r>
          </w:p>
        </w:tc>
        <w:tc>
          <w:tcPr>
            <w:tcW w:w="1170" w:type="dxa"/>
            <w:gridSpan w:val="2"/>
            <w:tcBorders>
              <w:top w:val="single" w:sz="4" w:space="0" w:color="auto"/>
              <w:left w:val="single" w:sz="4" w:space="0" w:color="auto"/>
              <w:bottom w:val="single" w:sz="4" w:space="0" w:color="auto"/>
              <w:right w:val="double" w:sz="6" w:space="0" w:color="auto"/>
            </w:tcBorders>
            <w:vAlign w:val="bottom"/>
          </w:tcPr>
          <w:p w:rsidR="008B4A30" w:rsidRPr="002660AE" w:rsidRDefault="008B4A30">
            <w:pPr>
              <w:jc w:val="right"/>
              <w:rPr>
                <w:rFonts w:ascii="Berlin Sans FB" w:hAnsi="Berlin Sans FB" w:cs="Tahoma"/>
                <w:color w:val="000000"/>
                <w:sz w:val="18"/>
                <w:szCs w:val="18"/>
                <w:lang w:val="id-ID" w:eastAsia="id-ID"/>
              </w:rPr>
            </w:pPr>
            <w:r>
              <w:rPr>
                <w:rFonts w:ascii="Berlin Sans FB" w:hAnsi="Berlin Sans FB" w:cs="Tahoma"/>
                <w:color w:val="000000"/>
                <w:sz w:val="18"/>
                <w:szCs w:val="18"/>
                <w:lang w:val="id-ID" w:eastAsia="id-ID"/>
              </w:rPr>
              <w:t>393.050</w:t>
            </w:r>
          </w:p>
        </w:tc>
        <w:tc>
          <w:tcPr>
            <w:tcW w:w="1440" w:type="dxa"/>
            <w:tcBorders>
              <w:top w:val="nil"/>
              <w:left w:val="nil"/>
              <w:bottom w:val="nil"/>
              <w:right w:val="nil"/>
            </w:tcBorders>
            <w:vAlign w:val="bottom"/>
          </w:tcPr>
          <w:p w:rsidR="008B4A30" w:rsidRPr="002660AE" w:rsidRDefault="008B4A30">
            <w:pPr>
              <w:rPr>
                <w:rFonts w:ascii="Berlin Sans FB" w:hAnsi="Berlin Sans FB" w:cs="Tahoma"/>
                <w:sz w:val="18"/>
                <w:szCs w:val="18"/>
                <w:lang w:val="id-ID" w:eastAsia="id-ID"/>
              </w:rPr>
            </w:pPr>
          </w:p>
        </w:tc>
        <w:tc>
          <w:tcPr>
            <w:tcW w:w="173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r>
      <w:tr w:rsidR="008B4A30" w:rsidRPr="002660AE" w:rsidTr="00121F2D">
        <w:trPr>
          <w:trHeight w:val="282"/>
        </w:trPr>
        <w:tc>
          <w:tcPr>
            <w:tcW w:w="567" w:type="dxa"/>
            <w:tcBorders>
              <w:top w:val="nil"/>
              <w:left w:val="double" w:sz="6" w:space="0" w:color="auto"/>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w:t>
            </w:r>
          </w:p>
        </w:tc>
        <w:tc>
          <w:tcPr>
            <w:tcW w:w="3033" w:type="dxa"/>
            <w:tcBorders>
              <w:top w:val="nil"/>
              <w:left w:val="nil"/>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Mengurus RT</w:t>
            </w:r>
          </w:p>
        </w:tc>
        <w:tc>
          <w:tcPr>
            <w:tcW w:w="1350" w:type="dxa"/>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xml:space="preserve">            690.680    </w:t>
            </w:r>
          </w:p>
        </w:tc>
        <w:tc>
          <w:tcPr>
            <w:tcW w:w="1350" w:type="dxa"/>
            <w:gridSpan w:val="2"/>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color w:val="000000"/>
                <w:sz w:val="18"/>
                <w:szCs w:val="18"/>
                <w:lang w:val="id-ID" w:eastAsia="id-ID"/>
              </w:rPr>
            </w:pPr>
            <w:r w:rsidRPr="002660AE">
              <w:rPr>
                <w:rFonts w:ascii="Berlin Sans FB" w:hAnsi="Berlin Sans FB" w:cs="Tahoma"/>
                <w:color w:val="000000"/>
                <w:sz w:val="18"/>
                <w:szCs w:val="18"/>
                <w:lang w:val="id-ID" w:eastAsia="id-ID"/>
              </w:rPr>
              <w:t xml:space="preserve">                    692.806 </w:t>
            </w:r>
          </w:p>
        </w:tc>
        <w:tc>
          <w:tcPr>
            <w:tcW w:w="1170" w:type="dxa"/>
            <w:gridSpan w:val="2"/>
            <w:tcBorders>
              <w:top w:val="single" w:sz="4" w:space="0" w:color="auto"/>
              <w:left w:val="nil"/>
              <w:bottom w:val="single" w:sz="4" w:space="0" w:color="auto"/>
              <w:right w:val="nil"/>
            </w:tcBorders>
            <w:vAlign w:val="bottom"/>
          </w:tcPr>
          <w:p w:rsidR="008B4A30" w:rsidRPr="002660AE" w:rsidRDefault="008B4A30" w:rsidP="002E5F06">
            <w:pPr>
              <w:jc w:val="right"/>
              <w:rPr>
                <w:rFonts w:ascii="Berlin Sans FB" w:hAnsi="Berlin Sans FB" w:cs="Tahoma"/>
                <w:color w:val="000000"/>
                <w:sz w:val="18"/>
                <w:szCs w:val="18"/>
                <w:lang w:val="id-ID" w:eastAsia="id-ID"/>
              </w:rPr>
            </w:pPr>
            <w:r w:rsidRPr="002660AE">
              <w:rPr>
                <w:rFonts w:ascii="Berlin Sans FB" w:hAnsi="Berlin Sans FB" w:cs="Tahoma"/>
                <w:color w:val="000000"/>
                <w:sz w:val="18"/>
                <w:szCs w:val="18"/>
                <w:lang w:val="id-ID" w:eastAsia="id-ID"/>
              </w:rPr>
              <w:t xml:space="preserve">                      656.760 </w:t>
            </w:r>
          </w:p>
        </w:tc>
        <w:tc>
          <w:tcPr>
            <w:tcW w:w="1170" w:type="dxa"/>
            <w:gridSpan w:val="2"/>
            <w:tcBorders>
              <w:top w:val="single" w:sz="4" w:space="0" w:color="auto"/>
              <w:left w:val="single" w:sz="4" w:space="0" w:color="auto"/>
              <w:bottom w:val="single" w:sz="4" w:space="0" w:color="auto"/>
              <w:right w:val="double" w:sz="6" w:space="0" w:color="auto"/>
            </w:tcBorders>
            <w:vAlign w:val="bottom"/>
          </w:tcPr>
          <w:p w:rsidR="008B4A30" w:rsidRPr="002660AE" w:rsidRDefault="00DD0BA6">
            <w:pPr>
              <w:jc w:val="right"/>
              <w:rPr>
                <w:rFonts w:ascii="Berlin Sans FB" w:hAnsi="Berlin Sans FB" w:cs="Tahoma"/>
                <w:color w:val="000000"/>
                <w:sz w:val="18"/>
                <w:szCs w:val="18"/>
                <w:lang w:val="id-ID" w:eastAsia="id-ID"/>
              </w:rPr>
            </w:pPr>
            <w:r>
              <w:rPr>
                <w:rFonts w:ascii="Berlin Sans FB" w:hAnsi="Berlin Sans FB" w:cs="Tahoma"/>
                <w:color w:val="000000"/>
                <w:sz w:val="18"/>
                <w:szCs w:val="18"/>
                <w:lang w:val="id-ID" w:eastAsia="id-ID"/>
              </w:rPr>
              <w:t>685.350</w:t>
            </w:r>
          </w:p>
        </w:tc>
        <w:tc>
          <w:tcPr>
            <w:tcW w:w="1440" w:type="dxa"/>
            <w:tcBorders>
              <w:top w:val="nil"/>
              <w:left w:val="nil"/>
              <w:bottom w:val="nil"/>
              <w:right w:val="nil"/>
            </w:tcBorders>
            <w:vAlign w:val="bottom"/>
          </w:tcPr>
          <w:p w:rsidR="008B4A30" w:rsidRPr="002660AE" w:rsidRDefault="008B4A30">
            <w:pPr>
              <w:rPr>
                <w:rFonts w:ascii="Berlin Sans FB" w:hAnsi="Berlin Sans FB" w:cs="Tahoma"/>
                <w:sz w:val="18"/>
                <w:szCs w:val="18"/>
                <w:lang w:val="id-ID" w:eastAsia="id-ID"/>
              </w:rPr>
            </w:pPr>
          </w:p>
        </w:tc>
        <w:tc>
          <w:tcPr>
            <w:tcW w:w="173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r>
      <w:tr w:rsidR="008B4A30" w:rsidRPr="002660AE" w:rsidTr="00121F2D">
        <w:trPr>
          <w:trHeight w:val="282"/>
        </w:trPr>
        <w:tc>
          <w:tcPr>
            <w:tcW w:w="567" w:type="dxa"/>
            <w:tcBorders>
              <w:top w:val="nil"/>
              <w:left w:val="double" w:sz="6" w:space="0" w:color="auto"/>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w:t>
            </w:r>
          </w:p>
        </w:tc>
        <w:tc>
          <w:tcPr>
            <w:tcW w:w="3033" w:type="dxa"/>
            <w:tcBorders>
              <w:top w:val="nil"/>
              <w:left w:val="nil"/>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Lainnya</w:t>
            </w:r>
          </w:p>
        </w:tc>
        <w:tc>
          <w:tcPr>
            <w:tcW w:w="1350" w:type="dxa"/>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xml:space="preserve">            163.382    </w:t>
            </w:r>
          </w:p>
        </w:tc>
        <w:tc>
          <w:tcPr>
            <w:tcW w:w="1350" w:type="dxa"/>
            <w:gridSpan w:val="2"/>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color w:val="000000"/>
                <w:sz w:val="18"/>
                <w:szCs w:val="18"/>
                <w:lang w:val="id-ID" w:eastAsia="id-ID"/>
              </w:rPr>
            </w:pPr>
            <w:r w:rsidRPr="002660AE">
              <w:rPr>
                <w:rFonts w:ascii="Berlin Sans FB" w:hAnsi="Berlin Sans FB" w:cs="Tahoma"/>
                <w:color w:val="000000"/>
                <w:sz w:val="18"/>
                <w:szCs w:val="18"/>
                <w:lang w:val="id-ID" w:eastAsia="id-ID"/>
              </w:rPr>
              <w:t xml:space="preserve">                    151.980 </w:t>
            </w:r>
          </w:p>
        </w:tc>
        <w:tc>
          <w:tcPr>
            <w:tcW w:w="1170" w:type="dxa"/>
            <w:gridSpan w:val="2"/>
            <w:tcBorders>
              <w:top w:val="single" w:sz="4" w:space="0" w:color="auto"/>
              <w:left w:val="nil"/>
              <w:bottom w:val="single" w:sz="4" w:space="0" w:color="auto"/>
              <w:right w:val="nil"/>
            </w:tcBorders>
            <w:vAlign w:val="bottom"/>
          </w:tcPr>
          <w:p w:rsidR="008B4A30" w:rsidRPr="002660AE" w:rsidRDefault="008B4A30" w:rsidP="002E5F06">
            <w:pPr>
              <w:jc w:val="right"/>
              <w:rPr>
                <w:rFonts w:ascii="Berlin Sans FB" w:hAnsi="Berlin Sans FB" w:cs="Tahoma"/>
                <w:color w:val="000000"/>
                <w:sz w:val="18"/>
                <w:szCs w:val="18"/>
                <w:lang w:val="id-ID" w:eastAsia="id-ID"/>
              </w:rPr>
            </w:pPr>
            <w:r w:rsidRPr="002660AE">
              <w:rPr>
                <w:rFonts w:ascii="Berlin Sans FB" w:hAnsi="Berlin Sans FB" w:cs="Tahoma"/>
                <w:color w:val="000000"/>
                <w:sz w:val="18"/>
                <w:szCs w:val="18"/>
                <w:lang w:val="id-ID" w:eastAsia="id-ID"/>
              </w:rPr>
              <w:t xml:space="preserve">                      163.570 </w:t>
            </w:r>
          </w:p>
        </w:tc>
        <w:tc>
          <w:tcPr>
            <w:tcW w:w="1170" w:type="dxa"/>
            <w:gridSpan w:val="2"/>
            <w:tcBorders>
              <w:top w:val="single" w:sz="4" w:space="0" w:color="auto"/>
              <w:left w:val="single" w:sz="4" w:space="0" w:color="auto"/>
              <w:bottom w:val="single" w:sz="4" w:space="0" w:color="auto"/>
              <w:right w:val="double" w:sz="6" w:space="0" w:color="auto"/>
            </w:tcBorders>
            <w:vAlign w:val="bottom"/>
          </w:tcPr>
          <w:p w:rsidR="008B4A30" w:rsidRPr="002660AE" w:rsidRDefault="00DD0BA6">
            <w:pPr>
              <w:jc w:val="right"/>
              <w:rPr>
                <w:rFonts w:ascii="Berlin Sans FB" w:hAnsi="Berlin Sans FB" w:cs="Tahoma"/>
                <w:color w:val="000000"/>
                <w:sz w:val="18"/>
                <w:szCs w:val="18"/>
                <w:lang w:val="id-ID" w:eastAsia="id-ID"/>
              </w:rPr>
            </w:pPr>
            <w:r>
              <w:rPr>
                <w:rFonts w:ascii="Berlin Sans FB" w:hAnsi="Berlin Sans FB" w:cs="Tahoma"/>
                <w:color w:val="000000"/>
                <w:sz w:val="18"/>
                <w:szCs w:val="18"/>
                <w:lang w:val="id-ID" w:eastAsia="id-ID"/>
              </w:rPr>
              <w:t>172.400</w:t>
            </w:r>
          </w:p>
        </w:tc>
        <w:tc>
          <w:tcPr>
            <w:tcW w:w="1440" w:type="dxa"/>
            <w:tcBorders>
              <w:top w:val="nil"/>
              <w:left w:val="nil"/>
              <w:bottom w:val="nil"/>
              <w:right w:val="nil"/>
            </w:tcBorders>
            <w:vAlign w:val="bottom"/>
          </w:tcPr>
          <w:p w:rsidR="008B4A30" w:rsidRPr="002660AE" w:rsidRDefault="008B4A30">
            <w:pPr>
              <w:rPr>
                <w:rFonts w:ascii="Berlin Sans FB" w:hAnsi="Berlin Sans FB" w:cs="Tahoma"/>
                <w:sz w:val="18"/>
                <w:szCs w:val="18"/>
                <w:lang w:val="id-ID" w:eastAsia="id-ID"/>
              </w:rPr>
            </w:pPr>
          </w:p>
        </w:tc>
        <w:tc>
          <w:tcPr>
            <w:tcW w:w="173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r>
      <w:tr w:rsidR="008B4A30" w:rsidRPr="002660AE" w:rsidTr="00121F2D">
        <w:trPr>
          <w:trHeight w:val="282"/>
        </w:trPr>
        <w:tc>
          <w:tcPr>
            <w:tcW w:w="567" w:type="dxa"/>
            <w:tcBorders>
              <w:top w:val="single" w:sz="4" w:space="0" w:color="auto"/>
              <w:left w:val="double" w:sz="6" w:space="0" w:color="auto"/>
              <w:bottom w:val="nil"/>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4</w:t>
            </w:r>
          </w:p>
        </w:tc>
        <w:tc>
          <w:tcPr>
            <w:tcW w:w="3033" w:type="dxa"/>
            <w:tcBorders>
              <w:top w:val="nil"/>
              <w:left w:val="nil"/>
              <w:bottom w:val="single" w:sz="4" w:space="0" w:color="auto"/>
              <w:right w:val="single" w:sz="4" w:space="0" w:color="auto"/>
            </w:tcBorders>
            <w:vAlign w:val="bottom"/>
          </w:tcPr>
          <w:p w:rsidR="008B4A30" w:rsidRPr="002660AE" w:rsidRDefault="008B4A30">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Tingkat Partisipasi Angkatan Kerja (TPAK)</w:t>
            </w:r>
          </w:p>
        </w:tc>
        <w:tc>
          <w:tcPr>
            <w:tcW w:w="1350" w:type="dxa"/>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xml:space="preserve">                67,08    </w:t>
            </w:r>
          </w:p>
        </w:tc>
        <w:tc>
          <w:tcPr>
            <w:tcW w:w="1350" w:type="dxa"/>
            <w:gridSpan w:val="2"/>
            <w:tcBorders>
              <w:top w:val="nil"/>
              <w:left w:val="nil"/>
              <w:bottom w:val="single" w:sz="4" w:space="0" w:color="auto"/>
              <w:right w:val="single" w:sz="4" w:space="0" w:color="auto"/>
            </w:tcBorders>
            <w:vAlign w:val="bottom"/>
          </w:tcPr>
          <w:p w:rsidR="008B4A30" w:rsidRPr="002660AE" w:rsidRDefault="008B4A30" w:rsidP="002E5F06">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xml:space="preserve">              66,29    </w:t>
            </w:r>
          </w:p>
        </w:tc>
        <w:tc>
          <w:tcPr>
            <w:tcW w:w="1170" w:type="dxa"/>
            <w:gridSpan w:val="2"/>
            <w:tcBorders>
              <w:top w:val="nil"/>
              <w:left w:val="nil"/>
              <w:bottom w:val="single" w:sz="4" w:space="0" w:color="auto"/>
              <w:right w:val="nil"/>
            </w:tcBorders>
            <w:vAlign w:val="bottom"/>
          </w:tcPr>
          <w:p w:rsidR="008B4A30" w:rsidRPr="002660AE" w:rsidRDefault="008B4A30" w:rsidP="002E5F06">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xml:space="preserve">               67,26    </w:t>
            </w:r>
          </w:p>
        </w:tc>
        <w:tc>
          <w:tcPr>
            <w:tcW w:w="1170" w:type="dxa"/>
            <w:gridSpan w:val="2"/>
            <w:tcBorders>
              <w:top w:val="nil"/>
              <w:left w:val="single" w:sz="4" w:space="0" w:color="auto"/>
              <w:bottom w:val="single" w:sz="4" w:space="0" w:color="auto"/>
              <w:right w:val="double" w:sz="6" w:space="0" w:color="auto"/>
            </w:tcBorders>
            <w:vAlign w:val="bottom"/>
          </w:tcPr>
          <w:p w:rsidR="008B4A30" w:rsidRPr="002660AE" w:rsidRDefault="00DD0BA6">
            <w:pPr>
              <w:jc w:val="right"/>
              <w:rPr>
                <w:rFonts w:ascii="Berlin Sans FB" w:hAnsi="Berlin Sans FB" w:cs="Tahoma"/>
                <w:sz w:val="18"/>
                <w:szCs w:val="18"/>
                <w:lang w:val="id-ID" w:eastAsia="id-ID"/>
              </w:rPr>
            </w:pPr>
            <w:r>
              <w:rPr>
                <w:rFonts w:ascii="Berlin Sans FB" w:hAnsi="Berlin Sans FB" w:cs="Tahoma"/>
                <w:sz w:val="18"/>
                <w:szCs w:val="18"/>
                <w:lang w:val="id-ID" w:eastAsia="id-ID"/>
              </w:rPr>
              <w:t>67,51</w:t>
            </w:r>
          </w:p>
        </w:tc>
        <w:tc>
          <w:tcPr>
            <w:tcW w:w="1440" w:type="dxa"/>
            <w:tcBorders>
              <w:top w:val="nil"/>
              <w:left w:val="nil"/>
              <w:bottom w:val="nil"/>
              <w:right w:val="nil"/>
            </w:tcBorders>
            <w:vAlign w:val="bottom"/>
          </w:tcPr>
          <w:p w:rsidR="008B4A30" w:rsidRPr="002660AE" w:rsidRDefault="008B4A30">
            <w:pPr>
              <w:rPr>
                <w:rFonts w:ascii="Berlin Sans FB" w:hAnsi="Berlin Sans FB" w:cs="Tahoma"/>
                <w:sz w:val="18"/>
                <w:szCs w:val="18"/>
                <w:lang w:val="id-ID" w:eastAsia="id-ID"/>
              </w:rPr>
            </w:pPr>
          </w:p>
        </w:tc>
        <w:tc>
          <w:tcPr>
            <w:tcW w:w="173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8B4A30" w:rsidRPr="002660AE" w:rsidRDefault="008B4A30">
            <w:pPr>
              <w:jc w:val="right"/>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8B4A30" w:rsidRPr="002660AE" w:rsidRDefault="008B4A30">
            <w:pPr>
              <w:rPr>
                <w:rFonts w:ascii="Berlin Sans FB" w:hAnsi="Berlin Sans FB" w:cs="Arial"/>
                <w:sz w:val="16"/>
                <w:szCs w:val="16"/>
                <w:lang w:val="id-ID" w:eastAsia="id-ID"/>
              </w:rPr>
            </w:pPr>
          </w:p>
        </w:tc>
      </w:tr>
      <w:tr w:rsidR="0012338B" w:rsidRPr="002660AE" w:rsidTr="00121F2D">
        <w:trPr>
          <w:trHeight w:val="73"/>
        </w:trPr>
        <w:tc>
          <w:tcPr>
            <w:tcW w:w="567" w:type="dxa"/>
            <w:tcBorders>
              <w:top w:val="single" w:sz="4" w:space="0" w:color="auto"/>
              <w:left w:val="double" w:sz="6" w:space="0" w:color="auto"/>
              <w:bottom w:val="nil"/>
              <w:right w:val="single" w:sz="4" w:space="0" w:color="auto"/>
            </w:tcBorders>
            <w:vAlign w:val="bottom"/>
          </w:tcPr>
          <w:p w:rsidR="0012338B" w:rsidRPr="002660AE" w:rsidRDefault="003D0332">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w:t>
            </w:r>
          </w:p>
        </w:tc>
        <w:tc>
          <w:tcPr>
            <w:tcW w:w="3033" w:type="dxa"/>
            <w:tcBorders>
              <w:top w:val="nil"/>
              <w:left w:val="nil"/>
              <w:bottom w:val="nil"/>
              <w:right w:val="single" w:sz="4" w:space="0" w:color="auto"/>
            </w:tcBorders>
            <w:vAlign w:val="bottom"/>
          </w:tcPr>
          <w:p w:rsidR="0012338B" w:rsidRPr="002660AE" w:rsidRDefault="003D0332">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 </w:t>
            </w:r>
          </w:p>
        </w:tc>
        <w:tc>
          <w:tcPr>
            <w:tcW w:w="1350" w:type="dxa"/>
            <w:tcBorders>
              <w:top w:val="nil"/>
              <w:left w:val="nil"/>
              <w:bottom w:val="nil"/>
              <w:right w:val="single" w:sz="4" w:space="0" w:color="auto"/>
            </w:tcBorders>
            <w:vAlign w:val="bottom"/>
          </w:tcPr>
          <w:p w:rsidR="0012338B" w:rsidRPr="002660AE" w:rsidRDefault="0012338B">
            <w:pPr>
              <w:jc w:val="right"/>
              <w:rPr>
                <w:rFonts w:ascii="Berlin Sans FB" w:hAnsi="Berlin Sans FB" w:cs="Tahoma"/>
                <w:sz w:val="18"/>
                <w:szCs w:val="18"/>
                <w:lang w:val="id-ID" w:eastAsia="id-ID"/>
              </w:rPr>
            </w:pPr>
          </w:p>
        </w:tc>
        <w:tc>
          <w:tcPr>
            <w:tcW w:w="1350" w:type="dxa"/>
            <w:gridSpan w:val="2"/>
            <w:tcBorders>
              <w:top w:val="nil"/>
              <w:left w:val="nil"/>
              <w:bottom w:val="nil"/>
              <w:right w:val="single" w:sz="4" w:space="0" w:color="auto"/>
            </w:tcBorders>
            <w:vAlign w:val="bottom"/>
          </w:tcPr>
          <w:p w:rsidR="0012338B" w:rsidRPr="002660AE" w:rsidRDefault="0012338B">
            <w:pPr>
              <w:jc w:val="right"/>
              <w:rPr>
                <w:rFonts w:ascii="Berlin Sans FB" w:hAnsi="Berlin Sans FB" w:cs="Tahoma"/>
                <w:sz w:val="18"/>
                <w:szCs w:val="18"/>
                <w:lang w:val="id-ID" w:eastAsia="id-ID"/>
              </w:rPr>
            </w:pPr>
          </w:p>
        </w:tc>
        <w:tc>
          <w:tcPr>
            <w:tcW w:w="1170" w:type="dxa"/>
            <w:gridSpan w:val="2"/>
            <w:tcBorders>
              <w:top w:val="nil"/>
              <w:left w:val="nil"/>
              <w:bottom w:val="nil"/>
              <w:right w:val="nil"/>
            </w:tcBorders>
            <w:vAlign w:val="bottom"/>
          </w:tcPr>
          <w:p w:rsidR="0012338B" w:rsidRPr="002660AE" w:rsidRDefault="003D0332">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w:t>
            </w:r>
          </w:p>
        </w:tc>
        <w:tc>
          <w:tcPr>
            <w:tcW w:w="1170" w:type="dxa"/>
            <w:gridSpan w:val="2"/>
            <w:tcBorders>
              <w:top w:val="nil"/>
              <w:left w:val="single" w:sz="4" w:space="0" w:color="auto"/>
              <w:bottom w:val="nil"/>
              <w:right w:val="double" w:sz="6" w:space="0" w:color="auto"/>
            </w:tcBorders>
            <w:vAlign w:val="bottom"/>
          </w:tcPr>
          <w:p w:rsidR="0012338B" w:rsidRPr="002660AE" w:rsidRDefault="003D0332">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w:t>
            </w:r>
          </w:p>
        </w:tc>
        <w:tc>
          <w:tcPr>
            <w:tcW w:w="1440" w:type="dxa"/>
            <w:tcBorders>
              <w:top w:val="nil"/>
              <w:left w:val="nil"/>
              <w:bottom w:val="nil"/>
              <w:right w:val="nil"/>
            </w:tcBorders>
            <w:vAlign w:val="bottom"/>
          </w:tcPr>
          <w:p w:rsidR="0012338B" w:rsidRPr="002660AE" w:rsidRDefault="0012338B">
            <w:pPr>
              <w:rPr>
                <w:rFonts w:ascii="Berlin Sans FB" w:hAnsi="Berlin Sans FB" w:cs="Tahoma"/>
                <w:sz w:val="18"/>
                <w:szCs w:val="18"/>
                <w:lang w:val="id-ID" w:eastAsia="id-ID"/>
              </w:rPr>
            </w:pPr>
          </w:p>
        </w:tc>
        <w:tc>
          <w:tcPr>
            <w:tcW w:w="173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12338B" w:rsidRPr="002660AE" w:rsidRDefault="0012338B">
            <w:pPr>
              <w:jc w:val="right"/>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12338B" w:rsidRPr="002660AE" w:rsidRDefault="0012338B">
            <w:pPr>
              <w:rPr>
                <w:rFonts w:ascii="Berlin Sans FB" w:hAnsi="Berlin Sans FB" w:cs="Arial"/>
                <w:sz w:val="16"/>
                <w:szCs w:val="16"/>
                <w:lang w:val="id-ID" w:eastAsia="id-ID"/>
              </w:rPr>
            </w:pPr>
          </w:p>
        </w:tc>
      </w:tr>
      <w:tr w:rsidR="00DD0BA6" w:rsidRPr="002660AE" w:rsidTr="00121F2D">
        <w:trPr>
          <w:trHeight w:val="510"/>
        </w:trPr>
        <w:tc>
          <w:tcPr>
            <w:tcW w:w="567" w:type="dxa"/>
            <w:tcBorders>
              <w:top w:val="nil"/>
              <w:left w:val="double" w:sz="6" w:space="0" w:color="auto"/>
              <w:bottom w:val="double" w:sz="6" w:space="0" w:color="auto"/>
              <w:right w:val="nil"/>
            </w:tcBorders>
            <w:vAlign w:val="bottom"/>
          </w:tcPr>
          <w:p w:rsidR="00DD0BA6" w:rsidRPr="002660AE" w:rsidRDefault="00DD0BA6">
            <w:pPr>
              <w:ind w:firstLineChars="100" w:firstLine="180"/>
              <w:rPr>
                <w:rFonts w:ascii="Berlin Sans FB" w:hAnsi="Berlin Sans FB" w:cs="Tahoma"/>
                <w:sz w:val="18"/>
                <w:szCs w:val="18"/>
                <w:lang w:val="id-ID" w:eastAsia="id-ID"/>
              </w:rPr>
            </w:pPr>
            <w:r w:rsidRPr="002660AE">
              <w:rPr>
                <w:rFonts w:ascii="Berlin Sans FB" w:hAnsi="Berlin Sans FB" w:cs="Tahoma"/>
                <w:sz w:val="18"/>
                <w:szCs w:val="18"/>
                <w:lang w:val="id-ID" w:eastAsia="id-ID"/>
              </w:rPr>
              <w:t>5</w:t>
            </w:r>
          </w:p>
        </w:tc>
        <w:tc>
          <w:tcPr>
            <w:tcW w:w="3033" w:type="dxa"/>
            <w:tcBorders>
              <w:top w:val="nil"/>
              <w:left w:val="nil"/>
              <w:bottom w:val="double" w:sz="6" w:space="0" w:color="auto"/>
              <w:right w:val="nil"/>
            </w:tcBorders>
            <w:vAlign w:val="bottom"/>
          </w:tcPr>
          <w:p w:rsidR="00DD0BA6" w:rsidRPr="002660AE" w:rsidRDefault="00DD0BA6" w:rsidP="0093407F">
            <w:pPr>
              <w:rPr>
                <w:rFonts w:ascii="Berlin Sans FB" w:hAnsi="Berlin Sans FB" w:cs="Tahoma"/>
                <w:sz w:val="18"/>
                <w:szCs w:val="18"/>
                <w:lang w:val="id-ID" w:eastAsia="id-ID"/>
              </w:rPr>
            </w:pPr>
            <w:r w:rsidRPr="002660AE">
              <w:rPr>
                <w:rFonts w:ascii="Berlin Sans FB" w:hAnsi="Berlin Sans FB" w:cs="Tahoma"/>
                <w:sz w:val="18"/>
                <w:szCs w:val="18"/>
                <w:lang w:val="id-ID" w:eastAsia="id-ID"/>
              </w:rPr>
              <w:t>Tingkat Pengangguran Terbuka (TPT)</w:t>
            </w:r>
          </w:p>
        </w:tc>
        <w:tc>
          <w:tcPr>
            <w:tcW w:w="1350" w:type="dxa"/>
            <w:tcBorders>
              <w:top w:val="nil"/>
              <w:left w:val="nil"/>
              <w:bottom w:val="double" w:sz="6" w:space="0" w:color="auto"/>
              <w:right w:val="nil"/>
            </w:tcBorders>
            <w:vAlign w:val="bottom"/>
          </w:tcPr>
          <w:p w:rsidR="00DD0BA6" w:rsidRPr="002660AE" w:rsidRDefault="00DD0BA6">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xml:space="preserve">                  5,09    </w:t>
            </w:r>
          </w:p>
        </w:tc>
        <w:tc>
          <w:tcPr>
            <w:tcW w:w="1350" w:type="dxa"/>
            <w:gridSpan w:val="2"/>
            <w:tcBorders>
              <w:top w:val="nil"/>
              <w:left w:val="nil"/>
              <w:bottom w:val="double" w:sz="6" w:space="0" w:color="auto"/>
              <w:right w:val="nil"/>
            </w:tcBorders>
            <w:vAlign w:val="bottom"/>
          </w:tcPr>
          <w:p w:rsidR="00DD0BA6" w:rsidRPr="002660AE" w:rsidRDefault="00DD0BA6" w:rsidP="002E5F06">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xml:space="preserve">                5,58    </w:t>
            </w:r>
          </w:p>
        </w:tc>
        <w:tc>
          <w:tcPr>
            <w:tcW w:w="1170" w:type="dxa"/>
            <w:gridSpan w:val="2"/>
            <w:tcBorders>
              <w:top w:val="nil"/>
              <w:left w:val="nil"/>
              <w:bottom w:val="double" w:sz="6" w:space="0" w:color="auto"/>
              <w:right w:val="nil"/>
            </w:tcBorders>
            <w:vAlign w:val="bottom"/>
          </w:tcPr>
          <w:p w:rsidR="00DD0BA6" w:rsidRPr="002660AE" w:rsidRDefault="00DD0BA6" w:rsidP="002E5F06">
            <w:pPr>
              <w:jc w:val="right"/>
              <w:rPr>
                <w:rFonts w:ascii="Berlin Sans FB" w:hAnsi="Berlin Sans FB" w:cs="Tahoma"/>
                <w:sz w:val="18"/>
                <w:szCs w:val="18"/>
                <w:lang w:val="id-ID" w:eastAsia="id-ID"/>
              </w:rPr>
            </w:pPr>
            <w:r w:rsidRPr="002660AE">
              <w:rPr>
                <w:rFonts w:ascii="Berlin Sans FB" w:hAnsi="Berlin Sans FB" w:cs="Tahoma"/>
                <w:sz w:val="18"/>
                <w:szCs w:val="18"/>
                <w:lang w:val="id-ID" w:eastAsia="id-ID"/>
              </w:rPr>
              <w:t xml:space="preserve">                 5,55    </w:t>
            </w:r>
          </w:p>
        </w:tc>
        <w:tc>
          <w:tcPr>
            <w:tcW w:w="1170" w:type="dxa"/>
            <w:gridSpan w:val="2"/>
            <w:tcBorders>
              <w:top w:val="nil"/>
              <w:left w:val="nil"/>
              <w:bottom w:val="double" w:sz="6" w:space="0" w:color="auto"/>
              <w:right w:val="double" w:sz="6" w:space="0" w:color="auto"/>
            </w:tcBorders>
            <w:vAlign w:val="bottom"/>
          </w:tcPr>
          <w:p w:rsidR="00DD0BA6" w:rsidRPr="002660AE" w:rsidRDefault="00DD0BA6">
            <w:pPr>
              <w:jc w:val="right"/>
              <w:rPr>
                <w:rFonts w:ascii="Berlin Sans FB" w:hAnsi="Berlin Sans FB" w:cs="Tahoma"/>
                <w:sz w:val="18"/>
                <w:szCs w:val="18"/>
                <w:lang w:val="id-ID" w:eastAsia="id-ID"/>
              </w:rPr>
            </w:pPr>
            <w:r>
              <w:rPr>
                <w:rFonts w:ascii="Berlin Sans FB" w:hAnsi="Berlin Sans FB" w:cs="Tahoma"/>
                <w:sz w:val="18"/>
                <w:szCs w:val="18"/>
                <w:lang w:val="id-ID" w:eastAsia="id-ID"/>
              </w:rPr>
              <w:t>5,33</w:t>
            </w:r>
          </w:p>
        </w:tc>
        <w:tc>
          <w:tcPr>
            <w:tcW w:w="1440" w:type="dxa"/>
            <w:tcBorders>
              <w:top w:val="nil"/>
              <w:left w:val="nil"/>
              <w:bottom w:val="nil"/>
              <w:right w:val="nil"/>
            </w:tcBorders>
            <w:vAlign w:val="bottom"/>
          </w:tcPr>
          <w:p w:rsidR="00DD0BA6" w:rsidRPr="002660AE" w:rsidRDefault="00DD0BA6">
            <w:pPr>
              <w:rPr>
                <w:rFonts w:ascii="Berlin Sans FB" w:hAnsi="Berlin Sans FB" w:cs="Tahoma"/>
                <w:sz w:val="18"/>
                <w:szCs w:val="18"/>
                <w:lang w:val="id-ID" w:eastAsia="id-ID"/>
              </w:rPr>
            </w:pPr>
          </w:p>
        </w:tc>
        <w:tc>
          <w:tcPr>
            <w:tcW w:w="1736" w:type="dxa"/>
            <w:tcBorders>
              <w:top w:val="nil"/>
              <w:left w:val="nil"/>
              <w:bottom w:val="nil"/>
              <w:right w:val="nil"/>
            </w:tcBorders>
            <w:vAlign w:val="bottom"/>
          </w:tcPr>
          <w:p w:rsidR="00DD0BA6" w:rsidRPr="002660AE" w:rsidRDefault="00DD0BA6">
            <w:pPr>
              <w:rPr>
                <w:rFonts w:ascii="Berlin Sans FB" w:hAnsi="Berlin Sans FB" w:cs="Arial"/>
                <w:sz w:val="16"/>
                <w:szCs w:val="16"/>
                <w:lang w:val="id-ID" w:eastAsia="id-ID"/>
              </w:rPr>
            </w:pPr>
          </w:p>
        </w:tc>
        <w:tc>
          <w:tcPr>
            <w:tcW w:w="2096" w:type="dxa"/>
            <w:tcBorders>
              <w:top w:val="nil"/>
              <w:left w:val="nil"/>
              <w:bottom w:val="nil"/>
              <w:right w:val="nil"/>
            </w:tcBorders>
            <w:vAlign w:val="bottom"/>
          </w:tcPr>
          <w:p w:rsidR="00DD0BA6" w:rsidRPr="002660AE" w:rsidRDefault="00DD0BA6">
            <w:pPr>
              <w:rPr>
                <w:rFonts w:ascii="Berlin Sans FB" w:hAnsi="Berlin Sans FB" w:cs="Arial"/>
                <w:sz w:val="16"/>
                <w:szCs w:val="16"/>
                <w:lang w:val="id-ID" w:eastAsia="id-ID"/>
              </w:rPr>
            </w:pPr>
          </w:p>
        </w:tc>
        <w:tc>
          <w:tcPr>
            <w:tcW w:w="2676" w:type="dxa"/>
            <w:tcBorders>
              <w:top w:val="nil"/>
              <w:left w:val="nil"/>
              <w:bottom w:val="nil"/>
              <w:right w:val="nil"/>
            </w:tcBorders>
            <w:vAlign w:val="bottom"/>
          </w:tcPr>
          <w:p w:rsidR="00DD0BA6" w:rsidRPr="002660AE" w:rsidRDefault="00DD0BA6">
            <w:pPr>
              <w:rPr>
                <w:rFonts w:ascii="Berlin Sans FB" w:hAnsi="Berlin Sans FB" w:cs="Arial"/>
                <w:sz w:val="16"/>
                <w:szCs w:val="16"/>
                <w:lang w:val="id-ID" w:eastAsia="id-ID"/>
              </w:rPr>
            </w:pPr>
          </w:p>
        </w:tc>
        <w:tc>
          <w:tcPr>
            <w:tcW w:w="1316" w:type="dxa"/>
            <w:tcBorders>
              <w:top w:val="nil"/>
              <w:left w:val="nil"/>
              <w:bottom w:val="nil"/>
              <w:right w:val="nil"/>
            </w:tcBorders>
            <w:vAlign w:val="bottom"/>
          </w:tcPr>
          <w:p w:rsidR="00DD0BA6" w:rsidRPr="002660AE" w:rsidRDefault="00DD0BA6">
            <w:pPr>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DD0BA6" w:rsidRPr="002660AE" w:rsidRDefault="00DD0BA6">
            <w:pPr>
              <w:rPr>
                <w:rFonts w:ascii="Berlin Sans FB" w:hAnsi="Berlin Sans FB" w:cs="Arial"/>
                <w:sz w:val="16"/>
                <w:szCs w:val="16"/>
                <w:lang w:val="id-ID" w:eastAsia="id-ID"/>
              </w:rPr>
            </w:pPr>
          </w:p>
        </w:tc>
        <w:tc>
          <w:tcPr>
            <w:tcW w:w="1596" w:type="dxa"/>
            <w:tcBorders>
              <w:top w:val="nil"/>
              <w:left w:val="nil"/>
              <w:bottom w:val="nil"/>
              <w:right w:val="nil"/>
            </w:tcBorders>
            <w:vAlign w:val="bottom"/>
          </w:tcPr>
          <w:p w:rsidR="00DD0BA6" w:rsidRPr="002660AE" w:rsidRDefault="00DD0BA6">
            <w:pPr>
              <w:jc w:val="right"/>
              <w:rPr>
                <w:rFonts w:ascii="Berlin Sans FB" w:hAnsi="Berlin Sans FB" w:cs="Arial"/>
                <w:sz w:val="16"/>
                <w:szCs w:val="16"/>
                <w:lang w:val="id-ID" w:eastAsia="id-ID"/>
              </w:rPr>
            </w:pPr>
          </w:p>
        </w:tc>
        <w:tc>
          <w:tcPr>
            <w:tcW w:w="976" w:type="dxa"/>
            <w:tcBorders>
              <w:top w:val="nil"/>
              <w:left w:val="nil"/>
              <w:bottom w:val="nil"/>
              <w:right w:val="nil"/>
            </w:tcBorders>
            <w:vAlign w:val="bottom"/>
          </w:tcPr>
          <w:p w:rsidR="00DD0BA6" w:rsidRPr="002660AE" w:rsidRDefault="00DD0BA6">
            <w:pPr>
              <w:rPr>
                <w:rFonts w:ascii="Berlin Sans FB" w:hAnsi="Berlin Sans FB" w:cs="Arial"/>
                <w:sz w:val="16"/>
                <w:szCs w:val="16"/>
                <w:lang w:val="id-ID" w:eastAsia="id-ID"/>
              </w:rPr>
            </w:pPr>
          </w:p>
        </w:tc>
      </w:tr>
    </w:tbl>
    <w:p w:rsidR="0012338B" w:rsidRPr="002660AE" w:rsidRDefault="0012338B">
      <w:pPr>
        <w:tabs>
          <w:tab w:val="left" w:pos="1575"/>
        </w:tabs>
        <w:spacing w:line="360" w:lineRule="auto"/>
        <w:jc w:val="both"/>
        <w:rPr>
          <w:rFonts w:ascii="Berlin Sans FB" w:hAnsi="Berlin Sans FB" w:cs="Tahoma"/>
          <w:sz w:val="22"/>
          <w:szCs w:val="22"/>
          <w:lang w:val="id-ID"/>
        </w:rPr>
      </w:pPr>
    </w:p>
    <w:p w:rsidR="0012338B" w:rsidRPr="00F202F5" w:rsidRDefault="003D0332">
      <w:pPr>
        <w:spacing w:line="360" w:lineRule="auto"/>
        <w:ind w:left="426" w:firstLine="720"/>
        <w:jc w:val="both"/>
        <w:rPr>
          <w:rFonts w:ascii="Berlin Sans FB" w:hAnsi="Berlin Sans FB" w:cs="Tahoma"/>
          <w:szCs w:val="22"/>
          <w:lang w:val="id-ID"/>
        </w:rPr>
      </w:pPr>
      <w:r w:rsidRPr="00F202F5">
        <w:rPr>
          <w:rFonts w:ascii="Berlin Sans FB" w:hAnsi="Berlin Sans FB" w:cs="Tahoma"/>
          <w:szCs w:val="22"/>
        </w:rPr>
        <w:lastRenderedPageBreak/>
        <w:t xml:space="preserve">Dalam Rencana Pembangunan Jangka Menengah </w:t>
      </w:r>
      <w:r w:rsidRPr="00F202F5">
        <w:rPr>
          <w:rFonts w:ascii="Berlin Sans FB" w:hAnsi="Berlin Sans FB" w:cs="Tahoma"/>
          <w:szCs w:val="22"/>
          <w:lang w:val="id-ID"/>
        </w:rPr>
        <w:t xml:space="preserve">Daerah </w:t>
      </w:r>
      <w:r w:rsidRPr="00F202F5">
        <w:rPr>
          <w:rFonts w:ascii="Berlin Sans FB" w:hAnsi="Berlin Sans FB" w:cs="Tahoma"/>
          <w:szCs w:val="22"/>
        </w:rPr>
        <w:t>(RPJM</w:t>
      </w:r>
      <w:r w:rsidRPr="00F202F5">
        <w:rPr>
          <w:rFonts w:ascii="Berlin Sans FB" w:hAnsi="Berlin Sans FB" w:cs="Tahoma"/>
          <w:szCs w:val="22"/>
          <w:lang w:val="id-ID"/>
        </w:rPr>
        <w:t>D</w:t>
      </w:r>
      <w:r w:rsidRPr="00F202F5">
        <w:rPr>
          <w:rFonts w:ascii="Berlin Sans FB" w:hAnsi="Berlin Sans FB" w:cs="Tahoma"/>
          <w:szCs w:val="22"/>
        </w:rPr>
        <w:t>) Provinsi Sumatera Barat tahun 201</w:t>
      </w:r>
      <w:r w:rsidRPr="00F202F5">
        <w:rPr>
          <w:rFonts w:ascii="Berlin Sans FB" w:hAnsi="Berlin Sans FB" w:cs="Tahoma"/>
          <w:szCs w:val="22"/>
          <w:lang w:val="id-ID"/>
        </w:rPr>
        <w:t>6</w:t>
      </w:r>
      <w:r w:rsidRPr="00F202F5">
        <w:rPr>
          <w:rFonts w:ascii="Berlin Sans FB" w:hAnsi="Berlin Sans FB" w:cs="Tahoma"/>
          <w:szCs w:val="22"/>
        </w:rPr>
        <w:t xml:space="preserve"> – 20</w:t>
      </w:r>
      <w:r w:rsidRPr="00F202F5">
        <w:rPr>
          <w:rFonts w:ascii="Berlin Sans FB" w:hAnsi="Berlin Sans FB" w:cs="Tahoma"/>
          <w:szCs w:val="22"/>
          <w:lang w:val="id-ID"/>
        </w:rPr>
        <w:t>21</w:t>
      </w:r>
      <w:r w:rsidRPr="00F202F5">
        <w:rPr>
          <w:rFonts w:ascii="Berlin Sans FB" w:hAnsi="Berlin Sans FB" w:cs="Tahoma"/>
          <w:szCs w:val="22"/>
        </w:rPr>
        <w:t xml:space="preserve"> pembangunan Bidang Ketenagakerjaan melalui Misi </w:t>
      </w:r>
      <w:r w:rsidRPr="00F202F5">
        <w:rPr>
          <w:rFonts w:ascii="Berlin Sans FB" w:hAnsi="Berlin Sans FB" w:cs="Tahoma"/>
          <w:szCs w:val="22"/>
          <w:lang w:val="id-ID"/>
        </w:rPr>
        <w:t xml:space="preserve">ke 4 yakni </w:t>
      </w:r>
      <w:proofErr w:type="gramStart"/>
      <w:r w:rsidRPr="00F202F5">
        <w:rPr>
          <w:rFonts w:ascii="Berlin Sans FB" w:hAnsi="Berlin Sans FB" w:cs="Tahoma"/>
          <w:szCs w:val="22"/>
          <w:lang w:val="id-ID"/>
        </w:rPr>
        <w:t xml:space="preserve">“ </w:t>
      </w:r>
      <w:r w:rsidRPr="00F202F5">
        <w:rPr>
          <w:rFonts w:ascii="Berlin Sans FB" w:hAnsi="Berlin Sans FB" w:cs="Tahoma"/>
          <w:b/>
          <w:i/>
          <w:szCs w:val="22"/>
          <w:lang w:val="id-ID"/>
        </w:rPr>
        <w:t>Meningkatkan</w:t>
      </w:r>
      <w:proofErr w:type="gramEnd"/>
      <w:r w:rsidRPr="00F202F5">
        <w:rPr>
          <w:rFonts w:ascii="Berlin Sans FB" w:hAnsi="Berlin Sans FB" w:cs="Tahoma"/>
          <w:b/>
          <w:i/>
          <w:szCs w:val="22"/>
          <w:lang w:val="id-ID"/>
        </w:rPr>
        <w:t xml:space="preserve"> e</w:t>
      </w:r>
      <w:r w:rsidRPr="00F202F5">
        <w:rPr>
          <w:rFonts w:ascii="Berlin Sans FB" w:hAnsi="Berlin Sans FB" w:cs="Tahoma"/>
          <w:b/>
          <w:i/>
          <w:szCs w:val="22"/>
        </w:rPr>
        <w:t xml:space="preserve">konomi masyarakat </w:t>
      </w:r>
      <w:r w:rsidRPr="00F202F5">
        <w:rPr>
          <w:rFonts w:ascii="Berlin Sans FB" w:hAnsi="Berlin Sans FB" w:cs="Tahoma"/>
          <w:b/>
          <w:i/>
          <w:szCs w:val="22"/>
          <w:lang w:val="id-ID"/>
        </w:rPr>
        <w:t xml:space="preserve">berbasis kerakyatan </w:t>
      </w:r>
      <w:r w:rsidRPr="00F202F5">
        <w:rPr>
          <w:rFonts w:ascii="Berlin Sans FB" w:hAnsi="Berlin Sans FB" w:cs="Tahoma"/>
          <w:b/>
          <w:i/>
          <w:szCs w:val="22"/>
        </w:rPr>
        <w:t>yang tangguh,  produktif</w:t>
      </w:r>
      <w:r w:rsidRPr="00F202F5">
        <w:rPr>
          <w:rFonts w:ascii="Berlin Sans FB" w:hAnsi="Berlin Sans FB" w:cs="Tahoma"/>
          <w:b/>
          <w:i/>
          <w:szCs w:val="22"/>
          <w:lang w:val="id-ID"/>
        </w:rPr>
        <w:t xml:space="preserve"> dan </w:t>
      </w:r>
      <w:r w:rsidRPr="00F202F5">
        <w:rPr>
          <w:rFonts w:ascii="Berlin Sans FB" w:hAnsi="Berlin Sans FB" w:cs="Tahoma"/>
          <w:b/>
          <w:i/>
          <w:szCs w:val="22"/>
        </w:rPr>
        <w:t>berdaya</w:t>
      </w:r>
      <w:r w:rsidRPr="00F202F5">
        <w:rPr>
          <w:rFonts w:ascii="Berlin Sans FB" w:hAnsi="Berlin Sans FB" w:cs="Tahoma"/>
          <w:b/>
          <w:i/>
          <w:szCs w:val="22"/>
          <w:lang w:val="id-ID"/>
        </w:rPr>
        <w:t xml:space="preserve"> </w:t>
      </w:r>
      <w:r w:rsidRPr="00F202F5">
        <w:rPr>
          <w:rFonts w:ascii="Berlin Sans FB" w:hAnsi="Berlin Sans FB" w:cs="Tahoma"/>
          <w:b/>
          <w:i/>
          <w:szCs w:val="22"/>
        </w:rPr>
        <w:t>saing regional dan global</w:t>
      </w:r>
      <w:r w:rsidRPr="00F202F5">
        <w:rPr>
          <w:rFonts w:ascii="Berlin Sans FB" w:hAnsi="Berlin Sans FB" w:cs="Tahoma"/>
          <w:b/>
          <w:i/>
          <w:szCs w:val="22"/>
          <w:lang w:val="id-ID"/>
        </w:rPr>
        <w:t xml:space="preserve"> </w:t>
      </w:r>
      <w:r w:rsidRPr="00F202F5">
        <w:rPr>
          <w:rFonts w:ascii="Berlin Sans FB" w:hAnsi="Berlin Sans FB" w:cs="Tahoma"/>
          <w:b/>
          <w:i/>
          <w:szCs w:val="22"/>
        </w:rPr>
        <w:t xml:space="preserve">dengan </w:t>
      </w:r>
      <w:r w:rsidRPr="00F202F5">
        <w:rPr>
          <w:rFonts w:ascii="Berlin Sans FB" w:hAnsi="Berlin Sans FB" w:cs="Tahoma"/>
          <w:b/>
          <w:i/>
          <w:szCs w:val="22"/>
          <w:lang w:val="id-ID"/>
        </w:rPr>
        <w:t>mengoptimalkan pemanfaatan sumber daya pembangunan daerah</w:t>
      </w:r>
      <w:r w:rsidRPr="00F202F5">
        <w:rPr>
          <w:rFonts w:ascii="Berlin Sans FB" w:hAnsi="Berlin Sans FB" w:cs="Tahoma"/>
          <w:b/>
          <w:i/>
          <w:szCs w:val="22"/>
        </w:rPr>
        <w:t>.</w:t>
      </w:r>
      <w:r w:rsidRPr="00F202F5">
        <w:rPr>
          <w:rFonts w:ascii="Berlin Sans FB" w:hAnsi="Berlin Sans FB" w:cs="Tahoma"/>
          <w:b/>
          <w:i/>
          <w:szCs w:val="22"/>
          <w:lang w:val="id-ID"/>
        </w:rPr>
        <w:t>”</w:t>
      </w:r>
      <w:r w:rsidRPr="00F202F5">
        <w:rPr>
          <w:rFonts w:ascii="Berlin Sans FB" w:hAnsi="Berlin Sans FB" w:cs="Tahoma"/>
          <w:b/>
          <w:szCs w:val="22"/>
        </w:rPr>
        <w:t xml:space="preserve"> </w:t>
      </w:r>
      <w:proofErr w:type="gramStart"/>
      <w:r w:rsidRPr="00F202F5">
        <w:rPr>
          <w:rFonts w:ascii="Berlin Sans FB" w:hAnsi="Berlin Sans FB" w:cs="Tahoma"/>
          <w:szCs w:val="22"/>
        </w:rPr>
        <w:t>Sementara itu, kebijakan pasar kerja diarahkan untuk mendorong terciptanya lapangan kerja formal yang luas serta meningkatkan kesejahteraan pekerja informal.</w:t>
      </w:r>
      <w:proofErr w:type="gramEnd"/>
      <w:r w:rsidRPr="00F202F5">
        <w:rPr>
          <w:rFonts w:ascii="Berlin Sans FB" w:hAnsi="Berlin Sans FB" w:cs="Tahoma"/>
          <w:szCs w:val="22"/>
        </w:rPr>
        <w:t xml:space="preserve"> Selain itu</w:t>
      </w:r>
      <w:r w:rsidRPr="00F202F5">
        <w:rPr>
          <w:rFonts w:ascii="Berlin Sans FB" w:hAnsi="Berlin Sans FB" w:cs="Tahoma"/>
          <w:szCs w:val="22"/>
          <w:lang w:val="id-ID"/>
        </w:rPr>
        <w:t xml:space="preserve"> </w:t>
      </w:r>
      <w:r w:rsidRPr="00F202F5">
        <w:rPr>
          <w:rFonts w:ascii="Berlin Sans FB" w:hAnsi="Berlin Sans FB" w:cs="Tahoma"/>
          <w:szCs w:val="22"/>
        </w:rPr>
        <w:t xml:space="preserve">diharapkan pula terciptanya pasar kerja </w:t>
      </w:r>
      <w:bookmarkStart w:id="0" w:name="15"/>
      <w:bookmarkEnd w:id="0"/>
      <w:r w:rsidRPr="00F202F5">
        <w:rPr>
          <w:rFonts w:ascii="Berlin Sans FB" w:hAnsi="Berlin Sans FB" w:cs="Tahoma"/>
          <w:szCs w:val="22"/>
        </w:rPr>
        <w:t xml:space="preserve">fleksibel yang ditandai dengan; produktivitas pekerja yang tinggi, pengelolaan pelatihan tenaga kerja bagi program pelatihan strategis, kompetensi pekerja yang sesuai dengan dinamika kebutuhan industri dan persaingan global, hubungan industrial yang harmonis dengan perlindungan yang layak, keselamatan kerja yang memadai, serta terwujudnya proses penyelesaian perselisihan industrial yang memuaskan semua pihak. </w:t>
      </w:r>
      <w:proofErr w:type="gramStart"/>
      <w:r w:rsidRPr="00F202F5">
        <w:rPr>
          <w:rFonts w:ascii="Berlin Sans FB" w:hAnsi="Berlin Sans FB" w:cs="Tahoma"/>
          <w:szCs w:val="22"/>
        </w:rPr>
        <w:t>Sedangkan pembangunan Bidang Ketransmigrasian diarahkan untuk mendukung penanggulangan kemiskinan, pembangunan perdesaan di wilayah tertinggal, wilayah perbatasan, wilayah strategis dan cepat tumbuh serta pengembangan ekonomi lokal dan daerah.</w:t>
      </w:r>
      <w:proofErr w:type="gramEnd"/>
      <w:r w:rsidRPr="00F202F5">
        <w:rPr>
          <w:rFonts w:ascii="Berlin Sans FB" w:hAnsi="Berlin Sans FB" w:cs="Tahoma"/>
          <w:szCs w:val="22"/>
        </w:rPr>
        <w:t xml:space="preserve"> </w:t>
      </w:r>
    </w:p>
    <w:p w:rsidR="0012338B" w:rsidRPr="00F202F5" w:rsidRDefault="003D0332">
      <w:pPr>
        <w:spacing w:line="360" w:lineRule="auto"/>
        <w:ind w:left="426" w:firstLine="708"/>
        <w:jc w:val="both"/>
        <w:rPr>
          <w:rFonts w:ascii="Berlin Sans FB" w:hAnsi="Berlin Sans FB" w:cs="Tahoma"/>
          <w:szCs w:val="22"/>
          <w:lang w:val="id-ID"/>
        </w:rPr>
      </w:pPr>
      <w:r w:rsidRPr="00F202F5">
        <w:rPr>
          <w:rFonts w:ascii="Berlin Sans FB" w:hAnsi="Berlin Sans FB" w:cs="Tahoma"/>
          <w:szCs w:val="22"/>
          <w:lang w:val="id-ID"/>
        </w:rPr>
        <w:t>Keadaan ketenagakerjaan di Sumatera Barat pada  tahun 201</w:t>
      </w:r>
      <w:r w:rsidR="0048318A">
        <w:rPr>
          <w:rFonts w:ascii="Berlin Sans FB" w:hAnsi="Berlin Sans FB" w:cs="Tahoma"/>
          <w:szCs w:val="22"/>
        </w:rPr>
        <w:t>9</w:t>
      </w:r>
      <w:r w:rsidRPr="00F202F5">
        <w:rPr>
          <w:rFonts w:ascii="Berlin Sans FB" w:hAnsi="Berlin Sans FB" w:cs="Tahoma"/>
          <w:szCs w:val="22"/>
          <w:lang w:val="id-ID"/>
        </w:rPr>
        <w:t xml:space="preserve"> menunjukkan perkembangan positif di pasar tenaga kerja Sumatera Barat. Hal ini digambarkan dengan naiknya jumlah angkatan kerja maupun jumlah penduduk bekerja dan disertai dengan turunnya tingkat pengangguran dibandingkan kondisi Agustus 201</w:t>
      </w:r>
      <w:r w:rsidR="0048318A">
        <w:rPr>
          <w:rFonts w:ascii="Berlin Sans FB" w:hAnsi="Berlin Sans FB" w:cs="Tahoma"/>
          <w:szCs w:val="22"/>
        </w:rPr>
        <w:t>8</w:t>
      </w:r>
      <w:r w:rsidRPr="00F202F5">
        <w:rPr>
          <w:rFonts w:ascii="Berlin Sans FB" w:hAnsi="Berlin Sans FB" w:cs="Tahoma"/>
          <w:szCs w:val="22"/>
          <w:lang w:val="id-ID"/>
        </w:rPr>
        <w:t>.</w:t>
      </w:r>
      <w:r w:rsidRPr="00F202F5">
        <w:rPr>
          <w:rFonts w:ascii="Berlin Sans FB" w:hAnsi="Berlin Sans FB" w:cs="Tahoma"/>
          <w:szCs w:val="22"/>
        </w:rPr>
        <w:t xml:space="preserve"> </w:t>
      </w:r>
    </w:p>
    <w:p w:rsidR="0012338B" w:rsidRDefault="003D0332">
      <w:pPr>
        <w:spacing w:line="360" w:lineRule="auto"/>
        <w:ind w:left="426" w:firstLine="708"/>
        <w:jc w:val="both"/>
        <w:rPr>
          <w:rFonts w:ascii="Berlin Sans FB" w:hAnsi="Berlin Sans FB" w:cs="Tahoma"/>
          <w:szCs w:val="22"/>
          <w:lang w:val="en-GB"/>
        </w:rPr>
      </w:pPr>
      <w:r w:rsidRPr="00F202F5">
        <w:rPr>
          <w:rFonts w:ascii="Berlin Sans FB" w:hAnsi="Berlin Sans FB" w:cs="Tahoma"/>
          <w:szCs w:val="22"/>
        </w:rPr>
        <w:t xml:space="preserve">Sebagai </w:t>
      </w:r>
      <w:proofErr w:type="gramStart"/>
      <w:r w:rsidRPr="00F202F5">
        <w:rPr>
          <w:rFonts w:ascii="Berlin Sans FB" w:hAnsi="Berlin Sans FB" w:cs="Tahoma"/>
          <w:szCs w:val="22"/>
        </w:rPr>
        <w:t xml:space="preserve">informasi </w:t>
      </w:r>
      <w:r w:rsidRPr="00F202F5">
        <w:rPr>
          <w:rFonts w:ascii="Berlin Sans FB" w:hAnsi="Berlin Sans FB" w:cs="Tahoma"/>
          <w:szCs w:val="22"/>
          <w:lang w:val="id-ID"/>
        </w:rPr>
        <w:t xml:space="preserve"> </w:t>
      </w:r>
      <w:r w:rsidRPr="00F202F5">
        <w:rPr>
          <w:rFonts w:ascii="Berlin Sans FB" w:hAnsi="Berlin Sans FB" w:cs="Tahoma"/>
          <w:szCs w:val="22"/>
        </w:rPr>
        <w:t>bahwa</w:t>
      </w:r>
      <w:proofErr w:type="gramEnd"/>
      <w:r w:rsidRPr="00F202F5">
        <w:rPr>
          <w:rFonts w:ascii="Berlin Sans FB" w:hAnsi="Berlin Sans FB" w:cs="Tahoma"/>
          <w:szCs w:val="22"/>
        </w:rPr>
        <w:t xml:space="preserve"> berdasarkan data Badan Pusat Statistik (BPS) pada bulan </w:t>
      </w:r>
      <w:r w:rsidRPr="00F202F5">
        <w:rPr>
          <w:rFonts w:ascii="Berlin Sans FB" w:hAnsi="Berlin Sans FB" w:cs="Tahoma"/>
          <w:szCs w:val="22"/>
          <w:lang w:val="id-ID"/>
        </w:rPr>
        <w:t>Agustus 201</w:t>
      </w:r>
      <w:r w:rsidR="0048318A">
        <w:rPr>
          <w:rFonts w:ascii="Berlin Sans FB" w:hAnsi="Berlin Sans FB" w:cs="Tahoma"/>
          <w:szCs w:val="22"/>
        </w:rPr>
        <w:t>9</w:t>
      </w:r>
      <w:r w:rsidRPr="00F202F5">
        <w:rPr>
          <w:rFonts w:ascii="Berlin Sans FB" w:hAnsi="Berlin Sans FB" w:cs="Tahoma"/>
          <w:szCs w:val="22"/>
        </w:rPr>
        <w:t xml:space="preserve">, </w:t>
      </w:r>
      <w:r w:rsidRPr="00F202F5">
        <w:rPr>
          <w:rFonts w:ascii="Berlin Sans FB" w:hAnsi="Berlin Sans FB" w:cs="Tahoma"/>
          <w:szCs w:val="22"/>
          <w:lang w:val="id-ID"/>
        </w:rPr>
        <w:t xml:space="preserve">jumlah penduduk usia 15 tahun keatas yang bekerja </w:t>
      </w:r>
      <w:r w:rsidRPr="00F202F5">
        <w:rPr>
          <w:rFonts w:ascii="Berlin Sans FB" w:hAnsi="Berlin Sans FB" w:cs="Tahoma"/>
          <w:szCs w:val="22"/>
        </w:rPr>
        <w:t xml:space="preserve">sebanyak </w:t>
      </w:r>
      <w:r w:rsidR="0048318A">
        <w:rPr>
          <w:rFonts w:ascii="Berlin Sans FB" w:hAnsi="Berlin Sans FB" w:cs="Tahoma"/>
          <w:szCs w:val="22"/>
        </w:rPr>
        <w:t>3.849.820</w:t>
      </w:r>
      <w:r w:rsidRPr="00F202F5">
        <w:rPr>
          <w:rFonts w:ascii="Berlin Sans FB" w:hAnsi="Berlin Sans FB" w:cs="Tahoma"/>
          <w:szCs w:val="22"/>
          <w:lang w:val="id-ID"/>
        </w:rPr>
        <w:t xml:space="preserve"> </w:t>
      </w:r>
      <w:r w:rsidRPr="00F202F5">
        <w:rPr>
          <w:rFonts w:ascii="Berlin Sans FB" w:hAnsi="Berlin Sans FB" w:cs="Tahoma"/>
          <w:szCs w:val="22"/>
        </w:rPr>
        <w:t>jiwa</w:t>
      </w:r>
      <w:r w:rsidRPr="00F202F5">
        <w:rPr>
          <w:rFonts w:ascii="Berlin Sans FB" w:hAnsi="Berlin Sans FB" w:cs="Tahoma"/>
          <w:szCs w:val="22"/>
          <w:lang w:val="id-ID"/>
        </w:rPr>
        <w:t xml:space="preserve">. Penyerapan tenaga kerja hingga </w:t>
      </w:r>
      <w:r w:rsidR="0048318A">
        <w:rPr>
          <w:rFonts w:ascii="Berlin Sans FB" w:hAnsi="Berlin Sans FB" w:cs="Tahoma"/>
          <w:szCs w:val="22"/>
        </w:rPr>
        <w:t xml:space="preserve">Agustus </w:t>
      </w:r>
      <w:r w:rsidRPr="00F202F5">
        <w:rPr>
          <w:rFonts w:ascii="Berlin Sans FB" w:hAnsi="Berlin Sans FB" w:cs="Tahoma"/>
          <w:szCs w:val="22"/>
          <w:lang w:val="id-ID"/>
        </w:rPr>
        <w:t>201</w:t>
      </w:r>
      <w:r w:rsidR="0048318A">
        <w:rPr>
          <w:rFonts w:ascii="Berlin Sans FB" w:hAnsi="Berlin Sans FB" w:cs="Tahoma"/>
          <w:szCs w:val="22"/>
        </w:rPr>
        <w:t>9</w:t>
      </w:r>
      <w:r w:rsidRPr="00F202F5">
        <w:rPr>
          <w:rFonts w:ascii="Berlin Sans FB" w:hAnsi="Berlin Sans FB" w:cs="Tahoma"/>
          <w:szCs w:val="22"/>
          <w:lang w:val="id-ID"/>
        </w:rPr>
        <w:t xml:space="preserve"> didominasi oleh penduduk bekerja  berpendidikan </w:t>
      </w:r>
      <w:r w:rsidR="0048318A">
        <w:rPr>
          <w:rFonts w:ascii="Berlin Sans FB" w:hAnsi="Berlin Sans FB" w:cs="Tahoma"/>
          <w:szCs w:val="22"/>
        </w:rPr>
        <w:t>SMK</w:t>
      </w:r>
      <w:r w:rsidRPr="00F202F5">
        <w:rPr>
          <w:rFonts w:ascii="Berlin Sans FB" w:hAnsi="Berlin Sans FB" w:cs="Tahoma"/>
          <w:szCs w:val="22"/>
          <w:lang w:val="id-ID"/>
        </w:rPr>
        <w:t xml:space="preserve"> sebanyak </w:t>
      </w:r>
      <w:r w:rsidR="0048318A">
        <w:rPr>
          <w:rFonts w:ascii="Berlin Sans FB" w:hAnsi="Berlin Sans FB" w:cs="Tahoma"/>
          <w:szCs w:val="22"/>
        </w:rPr>
        <w:t>8,63</w:t>
      </w:r>
      <w:r w:rsidRPr="00F202F5">
        <w:rPr>
          <w:rFonts w:ascii="Berlin Sans FB" w:hAnsi="Berlin Sans FB" w:cs="Tahoma"/>
          <w:szCs w:val="22"/>
          <w:lang w:val="id-ID"/>
        </w:rPr>
        <w:t xml:space="preserve">%, sedangkan penduduk bekerja berpendidikan </w:t>
      </w:r>
      <w:r w:rsidR="0048318A">
        <w:rPr>
          <w:rFonts w:ascii="Berlin Sans FB" w:hAnsi="Berlin Sans FB" w:cs="Tahoma"/>
          <w:szCs w:val="22"/>
        </w:rPr>
        <w:t>Tinggi sebanyak 8,13 persen.</w:t>
      </w:r>
    </w:p>
    <w:p w:rsidR="0012338B" w:rsidRPr="00F202F5" w:rsidRDefault="003D0332">
      <w:pPr>
        <w:spacing w:line="360" w:lineRule="auto"/>
        <w:ind w:left="426" w:firstLine="708"/>
        <w:jc w:val="both"/>
        <w:rPr>
          <w:rFonts w:ascii="Berlin Sans FB" w:hAnsi="Berlin Sans FB" w:cs="Tahoma"/>
          <w:szCs w:val="22"/>
          <w:lang w:val="id-ID"/>
        </w:rPr>
      </w:pPr>
      <w:r w:rsidRPr="00F202F5">
        <w:rPr>
          <w:rFonts w:ascii="Berlin Sans FB" w:hAnsi="Berlin Sans FB" w:cs="Tahoma"/>
          <w:szCs w:val="22"/>
          <w:lang w:val="id-ID"/>
        </w:rPr>
        <w:t xml:space="preserve">Dalam setahun terakhir, persentase penduduk bekerja berpedidikan menengah meningkat dari  </w:t>
      </w:r>
      <w:r w:rsidR="009F57E3">
        <w:rPr>
          <w:rFonts w:ascii="Berlin Sans FB" w:hAnsi="Berlin Sans FB" w:cs="Tahoma"/>
          <w:szCs w:val="22"/>
        </w:rPr>
        <w:t>30,31</w:t>
      </w:r>
      <w:r w:rsidRPr="00F202F5">
        <w:rPr>
          <w:rFonts w:ascii="Berlin Sans FB" w:hAnsi="Berlin Sans FB" w:cs="Tahoma"/>
          <w:szCs w:val="22"/>
          <w:lang w:val="id-ID"/>
        </w:rPr>
        <w:t xml:space="preserve"> %  pada Agustus 201</w:t>
      </w:r>
      <w:r w:rsidR="009F57E3">
        <w:rPr>
          <w:rFonts w:ascii="Berlin Sans FB" w:hAnsi="Berlin Sans FB" w:cs="Tahoma"/>
          <w:szCs w:val="22"/>
        </w:rPr>
        <w:t>8</w:t>
      </w:r>
      <w:r w:rsidRPr="00F202F5">
        <w:rPr>
          <w:rFonts w:ascii="Berlin Sans FB" w:hAnsi="Berlin Sans FB" w:cs="Tahoma"/>
          <w:szCs w:val="22"/>
          <w:lang w:val="id-ID"/>
        </w:rPr>
        <w:t xml:space="preserve"> menjadi </w:t>
      </w:r>
      <w:r w:rsidR="007F255A" w:rsidRPr="007F255A">
        <w:rPr>
          <w:rFonts w:ascii="Berlin Sans FB" w:hAnsi="Berlin Sans FB" w:cs="Tahoma"/>
          <w:szCs w:val="22"/>
        </w:rPr>
        <w:t>38,49</w:t>
      </w:r>
      <w:r w:rsidRPr="007F255A">
        <w:rPr>
          <w:rFonts w:ascii="Berlin Sans FB" w:hAnsi="Berlin Sans FB" w:cs="Tahoma"/>
          <w:szCs w:val="22"/>
          <w:lang w:val="id-ID"/>
        </w:rPr>
        <w:t>%</w:t>
      </w:r>
      <w:r w:rsidRPr="00F202F5">
        <w:rPr>
          <w:rFonts w:ascii="Berlin Sans FB" w:hAnsi="Berlin Sans FB" w:cs="Tahoma"/>
          <w:szCs w:val="22"/>
          <w:lang w:val="id-ID"/>
        </w:rPr>
        <w:t xml:space="preserve">  pada Agustus 201</w:t>
      </w:r>
      <w:r w:rsidR="009F57E3">
        <w:rPr>
          <w:rFonts w:ascii="Berlin Sans FB" w:hAnsi="Berlin Sans FB" w:cs="Tahoma"/>
          <w:szCs w:val="22"/>
        </w:rPr>
        <w:t>9</w:t>
      </w:r>
      <w:r w:rsidRPr="00F202F5">
        <w:rPr>
          <w:rFonts w:ascii="Berlin Sans FB" w:hAnsi="Berlin Sans FB" w:cs="Tahoma"/>
          <w:szCs w:val="22"/>
          <w:lang w:val="id-ID"/>
        </w:rPr>
        <w:t>.  Sementara persentase penduduk bekerja berpendidikan tinggi turun sebesar  0,4 poin.</w:t>
      </w:r>
    </w:p>
    <w:p w:rsidR="0012338B" w:rsidRPr="00F202F5" w:rsidRDefault="003D0332">
      <w:pPr>
        <w:spacing w:line="360" w:lineRule="auto"/>
        <w:ind w:left="426" w:firstLine="708"/>
        <w:jc w:val="both"/>
        <w:rPr>
          <w:rFonts w:ascii="Berlin Sans FB" w:hAnsi="Berlin Sans FB" w:cs="Tahoma"/>
          <w:szCs w:val="22"/>
          <w:lang w:val="id-ID"/>
        </w:rPr>
      </w:pPr>
      <w:r w:rsidRPr="00F202F5">
        <w:rPr>
          <w:rFonts w:ascii="Berlin Sans FB" w:hAnsi="Berlin Sans FB" w:cs="Tahoma"/>
          <w:szCs w:val="22"/>
          <w:lang w:val="id-ID"/>
        </w:rPr>
        <w:lastRenderedPageBreak/>
        <w:t>T</w:t>
      </w:r>
      <w:r w:rsidRPr="00F202F5">
        <w:rPr>
          <w:rFonts w:ascii="Berlin Sans FB" w:hAnsi="Berlin Sans FB" w:cs="Tahoma"/>
          <w:szCs w:val="22"/>
        </w:rPr>
        <w:t>antangan terbesar dari dalam yaitu bagaimana meningkatkan kualitas tenaga kerja kita agar memiliki daya saing di rumah sendiri menghadapi ancaman masuknya tenaga kerja asing serta berkemampuan untuk memasuki pasar kerja globa</w:t>
      </w:r>
      <w:r w:rsidRPr="00F202F5">
        <w:rPr>
          <w:rFonts w:ascii="Berlin Sans FB" w:hAnsi="Berlin Sans FB" w:cs="Tahoma"/>
          <w:szCs w:val="22"/>
          <w:lang w:val="id-ID"/>
        </w:rPr>
        <w:t xml:space="preserve">l.  </w:t>
      </w:r>
      <w:proofErr w:type="gramStart"/>
      <w:r w:rsidRPr="00F202F5">
        <w:rPr>
          <w:rFonts w:ascii="Berlin Sans FB" w:hAnsi="Berlin Sans FB" w:cs="Tahoma"/>
          <w:szCs w:val="22"/>
        </w:rPr>
        <w:t>Disamping itu, kurangnya keterampilan kewirausahaan (enterpreneur) dari angkatan kerja, sehingga kurang mampu membuka lapangan kerja baru.</w:t>
      </w:r>
      <w:proofErr w:type="gramEnd"/>
      <w:r w:rsidRPr="00F202F5">
        <w:rPr>
          <w:rFonts w:ascii="Berlin Sans FB" w:hAnsi="Berlin Sans FB" w:cs="Tahoma"/>
          <w:szCs w:val="22"/>
        </w:rPr>
        <w:t xml:space="preserve"> </w:t>
      </w:r>
      <w:proofErr w:type="gramStart"/>
      <w:r w:rsidRPr="00F202F5">
        <w:rPr>
          <w:rFonts w:ascii="Berlin Sans FB" w:hAnsi="Berlin Sans FB" w:cs="Tahoma"/>
          <w:szCs w:val="22"/>
        </w:rPr>
        <w:t>Tidak mudah menggeser struktur tingkat pendidikan tenaga kerja, butuh waktu cukup lama dan komitmen kita semua untuk mewujudkannya.</w:t>
      </w:r>
      <w:proofErr w:type="gramEnd"/>
    </w:p>
    <w:p w:rsidR="0012338B" w:rsidRPr="00F202F5" w:rsidRDefault="003D0332">
      <w:pPr>
        <w:spacing w:line="360" w:lineRule="auto"/>
        <w:ind w:left="426" w:firstLine="720"/>
        <w:jc w:val="both"/>
        <w:rPr>
          <w:rFonts w:ascii="Berlin Sans FB" w:hAnsi="Berlin Sans FB" w:cs="Tahoma"/>
          <w:szCs w:val="22"/>
        </w:rPr>
      </w:pPr>
      <w:proofErr w:type="gramStart"/>
      <w:r w:rsidRPr="00F202F5">
        <w:rPr>
          <w:rFonts w:ascii="Berlin Sans FB" w:hAnsi="Berlin Sans FB" w:cs="Tahoma"/>
          <w:szCs w:val="22"/>
        </w:rPr>
        <w:t xml:space="preserve">Di bidang </w:t>
      </w:r>
      <w:r w:rsidRPr="00F202F5">
        <w:rPr>
          <w:rFonts w:ascii="Berlin Sans FB" w:hAnsi="Berlin Sans FB" w:cs="Tahoma"/>
          <w:szCs w:val="22"/>
          <w:lang w:val="id-ID"/>
        </w:rPr>
        <w:t>P</w:t>
      </w:r>
      <w:r w:rsidRPr="00F202F5">
        <w:rPr>
          <w:rFonts w:ascii="Berlin Sans FB" w:hAnsi="Berlin Sans FB" w:cs="Tahoma"/>
          <w:szCs w:val="22"/>
        </w:rPr>
        <w:t>elatihan bagaimana mengoptimalkan Balai Latihan Kerja (BLK) pemerintah dan swasta yang ada untuk menyiapkan tenaga kerja yang siap pakai dan langsung dapat diserap oleh pasar kerja.</w:t>
      </w:r>
      <w:proofErr w:type="gramEnd"/>
      <w:r w:rsidRPr="00F202F5">
        <w:rPr>
          <w:rFonts w:ascii="Berlin Sans FB" w:hAnsi="Berlin Sans FB" w:cs="Tahoma"/>
          <w:szCs w:val="22"/>
        </w:rPr>
        <w:t xml:space="preserve"> </w:t>
      </w:r>
      <w:proofErr w:type="gramStart"/>
      <w:r w:rsidRPr="00F202F5">
        <w:rPr>
          <w:rFonts w:ascii="Berlin Sans FB" w:hAnsi="Berlin Sans FB" w:cs="Tahoma"/>
          <w:szCs w:val="22"/>
        </w:rPr>
        <w:t>Di bidang penempatan tenaga kerja, dituntut kreatifitas sehingga mampu diciptakan kesempatan kerja baru, efektifnya penempatan tenaga kerja ke luar negeri dan mudahnya pengisian pasar kerja yang tersedia.</w:t>
      </w:r>
      <w:proofErr w:type="gramEnd"/>
      <w:r w:rsidRPr="00F202F5">
        <w:rPr>
          <w:rFonts w:ascii="Berlin Sans FB" w:hAnsi="Berlin Sans FB" w:cs="Tahoma"/>
          <w:szCs w:val="22"/>
        </w:rPr>
        <w:t xml:space="preserve"> Di bidang </w:t>
      </w:r>
      <w:r w:rsidRPr="00F202F5">
        <w:rPr>
          <w:rFonts w:ascii="Berlin Sans FB" w:hAnsi="Berlin Sans FB" w:cs="Tahoma"/>
          <w:szCs w:val="22"/>
          <w:lang w:val="id-ID"/>
        </w:rPr>
        <w:t>H</w:t>
      </w:r>
      <w:r w:rsidRPr="00F202F5">
        <w:rPr>
          <w:rFonts w:ascii="Berlin Sans FB" w:hAnsi="Berlin Sans FB" w:cs="Tahoma"/>
          <w:szCs w:val="22"/>
        </w:rPr>
        <w:t xml:space="preserve">ubungan </w:t>
      </w:r>
      <w:r w:rsidRPr="00F202F5">
        <w:rPr>
          <w:rFonts w:ascii="Berlin Sans FB" w:hAnsi="Berlin Sans FB" w:cs="Tahoma"/>
          <w:szCs w:val="22"/>
          <w:lang w:val="id-ID"/>
        </w:rPr>
        <w:t>I</w:t>
      </w:r>
      <w:r w:rsidRPr="00F202F5">
        <w:rPr>
          <w:rFonts w:ascii="Berlin Sans FB" w:hAnsi="Berlin Sans FB" w:cs="Tahoma"/>
          <w:szCs w:val="22"/>
        </w:rPr>
        <w:t xml:space="preserve">ndustrial dan </w:t>
      </w:r>
      <w:r w:rsidRPr="00F202F5">
        <w:rPr>
          <w:rFonts w:ascii="Berlin Sans FB" w:hAnsi="Berlin Sans FB" w:cs="Tahoma"/>
          <w:szCs w:val="22"/>
          <w:lang w:val="id-ID"/>
        </w:rPr>
        <w:t>P</w:t>
      </w:r>
      <w:r w:rsidRPr="00F202F5">
        <w:rPr>
          <w:rFonts w:ascii="Berlin Sans FB" w:hAnsi="Berlin Sans FB" w:cs="Tahoma"/>
          <w:szCs w:val="22"/>
        </w:rPr>
        <w:t>engawasan, yang menjadi tantangan adalah memantapkan aturan main, mengelola akses dari kenaikan Upah Minimum Provinsi (UMP)</w:t>
      </w:r>
      <w:r w:rsidRPr="00F202F5">
        <w:rPr>
          <w:rFonts w:ascii="Berlin Sans FB" w:hAnsi="Berlin Sans FB" w:cs="Tahoma"/>
          <w:szCs w:val="22"/>
          <w:lang w:val="id-ID"/>
        </w:rPr>
        <w:t xml:space="preserve"> </w:t>
      </w:r>
      <w:r w:rsidRPr="00F202F5">
        <w:rPr>
          <w:rFonts w:ascii="Berlin Sans FB" w:hAnsi="Berlin Sans FB" w:cs="Tahoma"/>
          <w:szCs w:val="22"/>
        </w:rPr>
        <w:t xml:space="preserve"> dan masalah alih daya (outsourcing), penerapan Sistem Manajemen Keselamatan dan Kesehatan Kerja (SMK3).</w:t>
      </w:r>
    </w:p>
    <w:p w:rsidR="0012338B" w:rsidRPr="00F202F5" w:rsidRDefault="003D0332">
      <w:pPr>
        <w:spacing w:line="360" w:lineRule="auto"/>
        <w:ind w:left="426" w:firstLine="720"/>
        <w:jc w:val="both"/>
        <w:rPr>
          <w:rFonts w:ascii="Berlin Sans FB" w:hAnsi="Berlin Sans FB" w:cs="Tahoma"/>
          <w:color w:val="FF0000"/>
          <w:szCs w:val="22"/>
        </w:rPr>
      </w:pPr>
      <w:proofErr w:type="gramStart"/>
      <w:r w:rsidRPr="00F202F5">
        <w:rPr>
          <w:rFonts w:ascii="Berlin Sans FB" w:hAnsi="Berlin Sans FB" w:cs="Tahoma"/>
          <w:szCs w:val="22"/>
        </w:rPr>
        <w:t xml:space="preserve">Di bidang </w:t>
      </w:r>
      <w:r w:rsidRPr="00F202F5">
        <w:rPr>
          <w:rFonts w:ascii="Berlin Sans FB" w:hAnsi="Berlin Sans FB" w:cs="Tahoma"/>
          <w:szCs w:val="22"/>
          <w:lang w:val="id-ID"/>
        </w:rPr>
        <w:t>K</w:t>
      </w:r>
      <w:r w:rsidRPr="00F202F5">
        <w:rPr>
          <w:rFonts w:ascii="Berlin Sans FB" w:hAnsi="Berlin Sans FB" w:cs="Tahoma"/>
          <w:szCs w:val="22"/>
        </w:rPr>
        <w:t>etransmigrasian, tantangan juga terus semakin berat.</w:t>
      </w:r>
      <w:proofErr w:type="gramEnd"/>
      <w:r w:rsidRPr="00F202F5">
        <w:rPr>
          <w:rFonts w:ascii="Berlin Sans FB" w:hAnsi="Berlin Sans FB" w:cs="Tahoma"/>
          <w:szCs w:val="22"/>
        </w:rPr>
        <w:t xml:space="preserve"> </w:t>
      </w:r>
      <w:proofErr w:type="gramStart"/>
      <w:r w:rsidRPr="00F202F5">
        <w:rPr>
          <w:rFonts w:ascii="Berlin Sans FB" w:hAnsi="Berlin Sans FB" w:cs="Tahoma"/>
          <w:szCs w:val="22"/>
        </w:rPr>
        <w:t>Masalah pertanahan dengan segala aspeknya baik untuk perencanaan dan penempatan transmigrasi baru maupun yang masih dalam pembinaan.</w:t>
      </w:r>
      <w:proofErr w:type="gramEnd"/>
      <w:r w:rsidRPr="00F202F5">
        <w:rPr>
          <w:rFonts w:ascii="Berlin Sans FB" w:hAnsi="Berlin Sans FB" w:cs="Tahoma"/>
          <w:szCs w:val="22"/>
        </w:rPr>
        <w:t xml:space="preserve"> </w:t>
      </w:r>
      <w:proofErr w:type="gramStart"/>
      <w:r w:rsidRPr="00F202F5">
        <w:rPr>
          <w:rFonts w:ascii="Berlin Sans FB" w:hAnsi="Berlin Sans FB" w:cs="Tahoma"/>
          <w:szCs w:val="22"/>
        </w:rPr>
        <w:t>Begitu pula dengan ketersediaan sarana dan prasarana di permukiman dan kawasan transmigrasi, kualitas calon transmigran serta belum optimalnya upaya pembinaan dan pengembangan masyarakat dan kawasan transmigrasi</w:t>
      </w:r>
      <w:r w:rsidRPr="00F202F5">
        <w:rPr>
          <w:rFonts w:ascii="Berlin Sans FB" w:hAnsi="Berlin Sans FB" w:cs="Tahoma"/>
          <w:color w:val="FF0000"/>
          <w:szCs w:val="22"/>
        </w:rPr>
        <w:t>.</w:t>
      </w:r>
      <w:proofErr w:type="gramEnd"/>
      <w:r w:rsidRPr="00F202F5">
        <w:rPr>
          <w:rFonts w:ascii="Berlin Sans FB" w:hAnsi="Berlin Sans FB" w:cs="Tahoma"/>
          <w:color w:val="FF0000"/>
          <w:szCs w:val="22"/>
        </w:rPr>
        <w:t xml:space="preserve"> </w:t>
      </w:r>
    </w:p>
    <w:p w:rsidR="0012338B" w:rsidRPr="002660AE" w:rsidRDefault="0012338B">
      <w:pPr>
        <w:spacing w:line="360" w:lineRule="auto"/>
        <w:ind w:left="426" w:firstLine="720"/>
        <w:jc w:val="both"/>
        <w:rPr>
          <w:rFonts w:ascii="Berlin Sans FB" w:hAnsi="Berlin Sans FB" w:cs="Tahoma"/>
          <w:color w:val="FF0000"/>
          <w:sz w:val="22"/>
          <w:szCs w:val="22"/>
          <w:lang w:val="id-ID"/>
        </w:rPr>
      </w:pPr>
    </w:p>
    <w:p w:rsidR="0012338B" w:rsidRPr="00F202F5" w:rsidRDefault="003D0332" w:rsidP="000B68FD">
      <w:pPr>
        <w:pStyle w:val="BodyTextIndent"/>
        <w:numPr>
          <w:ilvl w:val="1"/>
          <w:numId w:val="85"/>
        </w:numPr>
        <w:spacing w:line="360" w:lineRule="auto"/>
        <w:ind w:left="709"/>
        <w:rPr>
          <w:rFonts w:ascii="Berlin Sans FB" w:hAnsi="Berlin Sans FB" w:cs="Tahoma"/>
          <w:b/>
        </w:rPr>
      </w:pPr>
      <w:r w:rsidRPr="00F202F5">
        <w:rPr>
          <w:rFonts w:ascii="Berlin Sans FB" w:hAnsi="Berlin Sans FB" w:cs="Tahoma"/>
          <w:b/>
          <w:lang w:val="id-ID"/>
        </w:rPr>
        <w:t>TUGAS DAN WEWENANG.</w:t>
      </w:r>
    </w:p>
    <w:p w:rsidR="0012338B" w:rsidRPr="00F202F5" w:rsidRDefault="003D0332">
      <w:pPr>
        <w:pStyle w:val="ListParagraph"/>
        <w:spacing w:line="360" w:lineRule="auto"/>
        <w:ind w:left="425" w:firstLine="720"/>
        <w:rPr>
          <w:rFonts w:ascii="Berlin Sans FB" w:hAnsi="Berlin Sans FB" w:cs="Tahoma"/>
          <w:bCs/>
          <w:sz w:val="24"/>
          <w:szCs w:val="24"/>
          <w:lang w:val="id-ID"/>
        </w:rPr>
      </w:pPr>
      <w:r w:rsidRPr="00F202F5">
        <w:rPr>
          <w:rFonts w:ascii="Berlin Sans FB" w:hAnsi="Berlin Sans FB" w:cs="Tahoma"/>
          <w:sz w:val="24"/>
          <w:szCs w:val="24"/>
        </w:rPr>
        <w:t xml:space="preserve">Keberadaan Disnakertrans Provinsi Sumatera Barat berpedoman kepada </w:t>
      </w:r>
      <w:r w:rsidRPr="00F202F5">
        <w:rPr>
          <w:rFonts w:ascii="Berlin Sans FB" w:hAnsi="Berlin Sans FB" w:cs="Tahoma"/>
          <w:bCs/>
          <w:sz w:val="24"/>
          <w:szCs w:val="24"/>
        </w:rPr>
        <w:t xml:space="preserve">Peraturan Gubernur Nomor 78 tahun 2016 tentang Rincian Tugas Pokok dan Fungsi dan Tata Kerja </w:t>
      </w:r>
      <w:r w:rsidRPr="00F202F5">
        <w:rPr>
          <w:rFonts w:ascii="Berlin Sans FB" w:hAnsi="Berlin Sans FB" w:cs="Tahoma"/>
          <w:sz w:val="24"/>
          <w:szCs w:val="24"/>
        </w:rPr>
        <w:t>Disnakertrans Provinsi Sumatera Barat</w:t>
      </w:r>
      <w:r w:rsidRPr="00F202F5">
        <w:rPr>
          <w:rFonts w:ascii="Berlin Sans FB" w:hAnsi="Berlin Sans FB" w:cs="Tahoma"/>
          <w:bCs/>
          <w:sz w:val="24"/>
          <w:szCs w:val="24"/>
        </w:rPr>
        <w:t xml:space="preserve">  merupakan unsur Pelaksana Pemerintah Daerah di Bidang Tenaga Kerja dan Transmigrasi, dipimpin oleh seorang Kepala Dinas yang bertanggung jawab kepada Gubernur Sumatera Barat melalui Sekretaris Daerah.</w:t>
      </w:r>
    </w:p>
    <w:p w:rsidR="0012338B" w:rsidRPr="00F202F5" w:rsidRDefault="0012338B">
      <w:pPr>
        <w:pStyle w:val="ListParagraph"/>
        <w:spacing w:line="360" w:lineRule="auto"/>
        <w:ind w:left="425" w:firstLine="720"/>
        <w:rPr>
          <w:rFonts w:ascii="Berlin Sans FB" w:hAnsi="Berlin Sans FB" w:cs="Tahoma"/>
          <w:bCs/>
          <w:sz w:val="24"/>
          <w:szCs w:val="24"/>
          <w:lang w:val="id-ID"/>
        </w:rPr>
      </w:pPr>
    </w:p>
    <w:p w:rsidR="0012338B" w:rsidRPr="00F202F5" w:rsidRDefault="003D0332">
      <w:pPr>
        <w:pStyle w:val="ListParagraph"/>
        <w:spacing w:line="360" w:lineRule="auto"/>
        <w:ind w:left="426"/>
        <w:rPr>
          <w:rFonts w:ascii="Berlin Sans FB" w:hAnsi="Berlin Sans FB" w:cs="Tahoma"/>
          <w:b/>
          <w:sz w:val="24"/>
          <w:szCs w:val="24"/>
        </w:rPr>
      </w:pPr>
      <w:r w:rsidRPr="00F202F5">
        <w:rPr>
          <w:rFonts w:ascii="Berlin Sans FB" w:hAnsi="Berlin Sans FB" w:cs="Tahoma"/>
          <w:b/>
          <w:sz w:val="24"/>
          <w:szCs w:val="24"/>
          <w:lang w:val="sv-SE"/>
        </w:rPr>
        <w:lastRenderedPageBreak/>
        <w:t>Tugas</w:t>
      </w:r>
      <w:r w:rsidRPr="00F202F5">
        <w:rPr>
          <w:rFonts w:ascii="Berlin Sans FB" w:hAnsi="Berlin Sans FB" w:cs="Tahoma"/>
          <w:b/>
          <w:sz w:val="24"/>
          <w:szCs w:val="24"/>
        </w:rPr>
        <w:t>,</w:t>
      </w:r>
      <w:r w:rsidRPr="00F202F5">
        <w:rPr>
          <w:rFonts w:ascii="Berlin Sans FB" w:hAnsi="Berlin Sans FB" w:cs="Tahoma"/>
          <w:b/>
          <w:sz w:val="24"/>
          <w:szCs w:val="24"/>
          <w:lang w:val="sv-SE"/>
        </w:rPr>
        <w:t xml:space="preserve"> </w:t>
      </w:r>
      <w:r w:rsidRPr="00F202F5">
        <w:rPr>
          <w:rFonts w:ascii="Berlin Sans FB" w:hAnsi="Berlin Sans FB" w:cs="Tahoma"/>
          <w:b/>
          <w:sz w:val="24"/>
          <w:szCs w:val="24"/>
        </w:rPr>
        <w:t>Fungsi dan Struktur Organisasi Disnakertrans Provinsi Sumatera Barat.</w:t>
      </w:r>
    </w:p>
    <w:p w:rsidR="0012338B" w:rsidRPr="00F202F5" w:rsidRDefault="003D0332">
      <w:pPr>
        <w:pStyle w:val="BodyTextIndent"/>
        <w:spacing w:line="360" w:lineRule="auto"/>
        <w:ind w:left="426"/>
        <w:rPr>
          <w:rFonts w:ascii="Berlin Sans FB" w:hAnsi="Berlin Sans FB" w:cs="Tahoma"/>
          <w:bCs/>
        </w:rPr>
      </w:pPr>
      <w:r w:rsidRPr="00F202F5">
        <w:rPr>
          <w:rFonts w:ascii="Berlin Sans FB" w:hAnsi="Berlin Sans FB" w:cs="Tahoma"/>
          <w:bCs/>
        </w:rPr>
        <w:t xml:space="preserve">Tugas dan fungsi Disnakertrans Provinsi Sumatera Barat </w:t>
      </w:r>
      <w:proofErr w:type="gramStart"/>
      <w:r w:rsidRPr="00F202F5">
        <w:rPr>
          <w:rFonts w:ascii="Berlin Sans FB" w:hAnsi="Berlin Sans FB" w:cs="Tahoma"/>
          <w:bCs/>
        </w:rPr>
        <w:t>adalah :</w:t>
      </w:r>
      <w:proofErr w:type="gramEnd"/>
    </w:p>
    <w:p w:rsidR="0012338B" w:rsidRPr="00F202F5" w:rsidRDefault="003D0332">
      <w:pPr>
        <w:numPr>
          <w:ilvl w:val="0"/>
          <w:numId w:val="4"/>
        </w:numPr>
        <w:spacing w:line="360" w:lineRule="auto"/>
        <w:ind w:left="709" w:hanging="283"/>
        <w:jc w:val="both"/>
        <w:rPr>
          <w:rFonts w:ascii="Berlin Sans FB" w:hAnsi="Berlin Sans FB" w:cs="Tahoma"/>
        </w:rPr>
      </w:pPr>
      <w:r w:rsidRPr="00F202F5">
        <w:rPr>
          <w:rFonts w:ascii="Berlin Sans FB" w:hAnsi="Berlin Sans FB" w:cs="Tahoma"/>
          <w:lang w:val="id-ID"/>
        </w:rPr>
        <w:t xml:space="preserve">Tugas </w:t>
      </w:r>
    </w:p>
    <w:p w:rsidR="0012338B" w:rsidRDefault="003D0332">
      <w:pPr>
        <w:spacing w:line="360" w:lineRule="auto"/>
        <w:ind w:left="709"/>
        <w:jc w:val="both"/>
        <w:rPr>
          <w:rFonts w:ascii="Berlin Sans FB" w:hAnsi="Berlin Sans FB" w:cs="Tahoma"/>
        </w:rPr>
      </w:pPr>
      <w:proofErr w:type="gramStart"/>
      <w:r w:rsidRPr="00F202F5">
        <w:rPr>
          <w:rFonts w:ascii="Berlin Sans FB" w:hAnsi="Berlin Sans FB" w:cs="Tahoma"/>
          <w:bCs/>
        </w:rPr>
        <w:t>Disnakertrans</w:t>
      </w:r>
      <w:r w:rsidRPr="00F202F5">
        <w:rPr>
          <w:rFonts w:ascii="Berlin Sans FB" w:hAnsi="Berlin Sans FB" w:cs="Tahoma"/>
        </w:rPr>
        <w:t xml:space="preserve"> mempunyai tugas pokok melaksanakan urusan Pemerintahan Daerah bidang Tenaga Kerja dan Transmigrasi.</w:t>
      </w:r>
      <w:proofErr w:type="gramEnd"/>
    </w:p>
    <w:p w:rsidR="0093407F" w:rsidRDefault="0093407F">
      <w:pPr>
        <w:spacing w:line="360" w:lineRule="auto"/>
        <w:ind w:left="709"/>
        <w:jc w:val="both"/>
        <w:rPr>
          <w:rFonts w:ascii="Berlin Sans FB" w:hAnsi="Berlin Sans FB" w:cs="Tahoma"/>
        </w:rPr>
      </w:pPr>
    </w:p>
    <w:p w:rsidR="0012338B" w:rsidRPr="00F202F5" w:rsidRDefault="003D0332" w:rsidP="0093407F">
      <w:pPr>
        <w:numPr>
          <w:ilvl w:val="0"/>
          <w:numId w:val="4"/>
        </w:numPr>
        <w:spacing w:line="360" w:lineRule="auto"/>
        <w:ind w:left="709" w:hanging="283"/>
        <w:jc w:val="both"/>
        <w:rPr>
          <w:rFonts w:ascii="Berlin Sans FB" w:hAnsi="Berlin Sans FB" w:cs="Tahoma"/>
        </w:rPr>
      </w:pPr>
      <w:r w:rsidRPr="00F202F5">
        <w:rPr>
          <w:rFonts w:ascii="Berlin Sans FB" w:hAnsi="Berlin Sans FB" w:cs="Tahoma"/>
          <w:bCs/>
        </w:rPr>
        <w:t>Fungsi</w:t>
      </w:r>
    </w:p>
    <w:p w:rsidR="0012338B" w:rsidRPr="00F202F5" w:rsidRDefault="003D0332">
      <w:pPr>
        <w:spacing w:line="360" w:lineRule="auto"/>
        <w:ind w:left="709"/>
        <w:jc w:val="both"/>
        <w:rPr>
          <w:rFonts w:ascii="Berlin Sans FB" w:hAnsi="Berlin Sans FB" w:cs="Tahoma"/>
        </w:rPr>
      </w:pPr>
      <w:r w:rsidRPr="00F202F5">
        <w:rPr>
          <w:rFonts w:ascii="Berlin Sans FB" w:hAnsi="Berlin Sans FB" w:cs="Tahoma"/>
        </w:rPr>
        <w:t xml:space="preserve">Dalam menyelenggarakan tugas pokoknya, Disnakertrans Provinsi Sumatera Barat mempunyai fungsi sebagai </w:t>
      </w:r>
      <w:proofErr w:type="gramStart"/>
      <w:r w:rsidRPr="00F202F5">
        <w:rPr>
          <w:rFonts w:ascii="Berlin Sans FB" w:hAnsi="Berlin Sans FB" w:cs="Tahoma"/>
        </w:rPr>
        <w:t>berikut :</w:t>
      </w:r>
      <w:proofErr w:type="gramEnd"/>
    </w:p>
    <w:p w:rsidR="0012338B" w:rsidRPr="00F202F5" w:rsidRDefault="003D0332">
      <w:pPr>
        <w:pStyle w:val="ListParagraph"/>
        <w:numPr>
          <w:ilvl w:val="0"/>
          <w:numId w:val="5"/>
        </w:numPr>
        <w:autoSpaceDE w:val="0"/>
        <w:autoSpaceDN w:val="0"/>
        <w:adjustRightInd w:val="0"/>
        <w:spacing w:after="0" w:line="360" w:lineRule="auto"/>
        <w:ind w:left="993" w:hanging="284"/>
        <w:rPr>
          <w:rFonts w:ascii="Berlin Sans FB" w:hAnsi="Berlin Sans FB" w:cs="Tahoma"/>
          <w:color w:val="000000"/>
          <w:sz w:val="24"/>
          <w:szCs w:val="24"/>
        </w:rPr>
      </w:pPr>
      <w:r w:rsidRPr="00F202F5">
        <w:rPr>
          <w:rFonts w:ascii="Berlin Sans FB" w:hAnsi="Berlin Sans FB" w:cs="Tahoma"/>
          <w:color w:val="000000"/>
          <w:sz w:val="24"/>
          <w:szCs w:val="24"/>
        </w:rPr>
        <w:t xml:space="preserve">perumusan kebijakan teknis bidang </w:t>
      </w:r>
      <w:r w:rsidRPr="00F202F5">
        <w:rPr>
          <w:rFonts w:ascii="Berlin Sans FB" w:hAnsi="Berlin Sans FB" w:cs="Tahoma"/>
          <w:sz w:val="24"/>
          <w:szCs w:val="24"/>
        </w:rPr>
        <w:t>tenaga kerja dan transmigrasi</w:t>
      </w:r>
      <w:r w:rsidRPr="00F202F5">
        <w:rPr>
          <w:rFonts w:ascii="Berlin Sans FB" w:hAnsi="Berlin Sans FB" w:cs="Tahoma"/>
          <w:color w:val="000000"/>
          <w:sz w:val="24"/>
          <w:szCs w:val="24"/>
        </w:rPr>
        <w:t>;</w:t>
      </w:r>
    </w:p>
    <w:p w:rsidR="0012338B" w:rsidRPr="00F202F5" w:rsidRDefault="003D0332">
      <w:pPr>
        <w:pStyle w:val="ListParagraph"/>
        <w:numPr>
          <w:ilvl w:val="0"/>
          <w:numId w:val="5"/>
        </w:numPr>
        <w:autoSpaceDE w:val="0"/>
        <w:autoSpaceDN w:val="0"/>
        <w:adjustRightInd w:val="0"/>
        <w:spacing w:after="0" w:line="360" w:lineRule="auto"/>
        <w:ind w:left="993" w:hanging="284"/>
        <w:rPr>
          <w:rFonts w:ascii="Berlin Sans FB" w:hAnsi="Berlin Sans FB" w:cs="Tahoma"/>
          <w:color w:val="000000"/>
          <w:sz w:val="24"/>
          <w:szCs w:val="24"/>
        </w:rPr>
      </w:pPr>
      <w:r w:rsidRPr="00F202F5">
        <w:rPr>
          <w:rFonts w:ascii="Berlin Sans FB" w:hAnsi="Berlin Sans FB" w:cs="Tahoma"/>
          <w:color w:val="000000"/>
          <w:sz w:val="24"/>
          <w:szCs w:val="24"/>
        </w:rPr>
        <w:t xml:space="preserve">penyelenggaraan urusan pemerintahan dan pelayanan umum bidang </w:t>
      </w:r>
      <w:r w:rsidRPr="00F202F5">
        <w:rPr>
          <w:rFonts w:ascii="Berlin Sans FB" w:hAnsi="Berlin Sans FB" w:cs="Tahoma"/>
          <w:sz w:val="24"/>
          <w:szCs w:val="24"/>
        </w:rPr>
        <w:t>tenaga kerja dan transmigrasi</w:t>
      </w:r>
      <w:r w:rsidRPr="00F202F5">
        <w:rPr>
          <w:rFonts w:ascii="Berlin Sans FB" w:hAnsi="Berlin Sans FB" w:cs="Tahoma"/>
          <w:color w:val="000000"/>
          <w:sz w:val="24"/>
          <w:szCs w:val="24"/>
        </w:rPr>
        <w:t>;</w:t>
      </w:r>
    </w:p>
    <w:p w:rsidR="0012338B" w:rsidRPr="00F202F5" w:rsidRDefault="003D0332">
      <w:pPr>
        <w:pStyle w:val="ListParagraph"/>
        <w:numPr>
          <w:ilvl w:val="0"/>
          <w:numId w:val="5"/>
        </w:numPr>
        <w:autoSpaceDE w:val="0"/>
        <w:autoSpaceDN w:val="0"/>
        <w:adjustRightInd w:val="0"/>
        <w:spacing w:after="0" w:line="360" w:lineRule="auto"/>
        <w:ind w:left="993" w:hanging="284"/>
        <w:rPr>
          <w:rFonts w:ascii="Berlin Sans FB" w:hAnsi="Berlin Sans FB" w:cs="Tahoma"/>
          <w:color w:val="000000"/>
          <w:sz w:val="24"/>
          <w:szCs w:val="24"/>
        </w:rPr>
      </w:pPr>
      <w:r w:rsidRPr="00F202F5">
        <w:rPr>
          <w:rFonts w:ascii="Berlin Sans FB" w:hAnsi="Berlin Sans FB" w:cs="Tahoma"/>
          <w:color w:val="000000"/>
          <w:sz w:val="24"/>
          <w:szCs w:val="24"/>
        </w:rPr>
        <w:t>pembinaan dan fasilitasi bidang Tenaga Kerja dan Transmigrasi lingkup provinsi dan kabupaten/kota;</w:t>
      </w:r>
    </w:p>
    <w:p w:rsidR="0012338B" w:rsidRPr="00F202F5" w:rsidRDefault="003D0332">
      <w:pPr>
        <w:pStyle w:val="ListParagraph"/>
        <w:numPr>
          <w:ilvl w:val="0"/>
          <w:numId w:val="5"/>
        </w:numPr>
        <w:autoSpaceDE w:val="0"/>
        <w:autoSpaceDN w:val="0"/>
        <w:adjustRightInd w:val="0"/>
        <w:spacing w:after="0" w:line="360" w:lineRule="auto"/>
        <w:ind w:left="993" w:hanging="284"/>
        <w:rPr>
          <w:rFonts w:ascii="Berlin Sans FB" w:hAnsi="Berlin Sans FB" w:cs="Tahoma"/>
          <w:color w:val="000000"/>
          <w:sz w:val="24"/>
          <w:szCs w:val="24"/>
        </w:rPr>
      </w:pPr>
      <w:r w:rsidRPr="00F202F5">
        <w:rPr>
          <w:rFonts w:ascii="Berlin Sans FB" w:hAnsi="Berlin Sans FB" w:cs="Tahoma"/>
          <w:color w:val="000000"/>
          <w:sz w:val="24"/>
          <w:szCs w:val="24"/>
        </w:rPr>
        <w:t>pelaksanaan kesekretariatan dinas;</w:t>
      </w:r>
    </w:p>
    <w:p w:rsidR="0012338B" w:rsidRPr="00F202F5" w:rsidRDefault="003D0332">
      <w:pPr>
        <w:pStyle w:val="ListParagraph"/>
        <w:numPr>
          <w:ilvl w:val="0"/>
          <w:numId w:val="5"/>
        </w:numPr>
        <w:autoSpaceDE w:val="0"/>
        <w:autoSpaceDN w:val="0"/>
        <w:adjustRightInd w:val="0"/>
        <w:spacing w:after="0" w:line="360" w:lineRule="auto"/>
        <w:ind w:left="993" w:hanging="284"/>
        <w:rPr>
          <w:rFonts w:ascii="Berlin Sans FB" w:hAnsi="Berlin Sans FB" w:cs="Tahoma"/>
          <w:color w:val="000000"/>
          <w:sz w:val="24"/>
          <w:szCs w:val="24"/>
        </w:rPr>
      </w:pPr>
      <w:proofErr w:type="gramStart"/>
      <w:r w:rsidRPr="00F202F5">
        <w:rPr>
          <w:rFonts w:ascii="Berlin Sans FB" w:hAnsi="Berlin Sans FB" w:cs="Tahoma"/>
          <w:color w:val="000000"/>
          <w:sz w:val="24"/>
          <w:szCs w:val="24"/>
        </w:rPr>
        <w:t>pelaksanaan</w:t>
      </w:r>
      <w:proofErr w:type="gramEnd"/>
      <w:r w:rsidRPr="00F202F5">
        <w:rPr>
          <w:rFonts w:ascii="Berlin Sans FB" w:hAnsi="Berlin Sans FB" w:cs="Tahoma"/>
          <w:color w:val="000000"/>
          <w:sz w:val="24"/>
          <w:szCs w:val="24"/>
        </w:rPr>
        <w:t xml:space="preserve"> tugas yang lain diberikan oleh gubernur sesuai tugas dan fungsinya.</w:t>
      </w:r>
    </w:p>
    <w:p w:rsidR="0012338B" w:rsidRDefault="00121F2D">
      <w:pPr>
        <w:widowControl w:val="0"/>
      </w:pPr>
      <w:r>
        <w:object w:dxaOrig="4172" w:dyaOrig="3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430.35pt;height:297.25pt;mso-wrap-style:square;mso-position-horizontal-relative:page;mso-position-vertical-relative:page" o:ole="">
            <v:imagedata r:id="rId8" o:title=""/>
          </v:shape>
          <o:OLEObject Type="Embed" ProgID="PowerPoint.Slide.12" ShapeID="Object 1" DrawAspect="Content" ObjectID="_1642306349" r:id="rId9"/>
        </w:object>
      </w:r>
    </w:p>
    <w:p w:rsidR="0012338B" w:rsidRPr="00F202F5" w:rsidRDefault="003D0332" w:rsidP="0093407F">
      <w:pPr>
        <w:pStyle w:val="ListParagraph"/>
        <w:spacing w:line="360" w:lineRule="auto"/>
        <w:ind w:left="0"/>
        <w:jc w:val="left"/>
        <w:rPr>
          <w:rFonts w:ascii="Berlin Sans FB" w:eastAsia="Bookman Old Style" w:hAnsi="Berlin Sans FB" w:cs="Tahoma"/>
          <w:sz w:val="24"/>
          <w:szCs w:val="24"/>
        </w:rPr>
      </w:pPr>
      <w:r w:rsidRPr="00F202F5">
        <w:rPr>
          <w:rFonts w:ascii="Berlin Sans FB" w:eastAsia="Bookman Old Style" w:hAnsi="Berlin Sans FB" w:cs="Tahoma"/>
          <w:sz w:val="24"/>
          <w:szCs w:val="24"/>
        </w:rPr>
        <w:lastRenderedPageBreak/>
        <w:t xml:space="preserve">Sedangkan organisasi Disnakertrans Provinsi Sumatera Barat terdiri </w:t>
      </w:r>
      <w:proofErr w:type="gramStart"/>
      <w:r w:rsidRPr="00F202F5">
        <w:rPr>
          <w:rFonts w:ascii="Berlin Sans FB" w:eastAsia="Bookman Old Style" w:hAnsi="Berlin Sans FB" w:cs="Tahoma"/>
          <w:sz w:val="24"/>
          <w:szCs w:val="24"/>
        </w:rPr>
        <w:t>atas :</w:t>
      </w:r>
      <w:proofErr w:type="gramEnd"/>
    </w:p>
    <w:p w:rsidR="0012338B" w:rsidRPr="00F202F5" w:rsidRDefault="003D0332" w:rsidP="0093407F">
      <w:pPr>
        <w:pStyle w:val="ListParagraph"/>
        <w:numPr>
          <w:ilvl w:val="0"/>
          <w:numId w:val="6"/>
        </w:numPr>
        <w:tabs>
          <w:tab w:val="clear" w:pos="1440"/>
          <w:tab w:val="left" w:pos="426"/>
        </w:tabs>
        <w:spacing w:line="360" w:lineRule="auto"/>
        <w:ind w:left="709" w:hanging="731"/>
        <w:jc w:val="left"/>
        <w:rPr>
          <w:rFonts w:ascii="Berlin Sans FB" w:eastAsia="Bookman Old Style" w:hAnsi="Berlin Sans FB" w:cs="Tahoma"/>
          <w:sz w:val="24"/>
          <w:szCs w:val="24"/>
        </w:rPr>
      </w:pPr>
      <w:r w:rsidRPr="00F202F5">
        <w:rPr>
          <w:rFonts w:ascii="Berlin Sans FB" w:eastAsia="Bookman Old Style" w:hAnsi="Berlin Sans FB" w:cs="Tahoma"/>
          <w:sz w:val="24"/>
          <w:szCs w:val="24"/>
          <w:lang w:val="sv-SE"/>
        </w:rPr>
        <w:t>Kepala Dinas.</w:t>
      </w:r>
    </w:p>
    <w:p w:rsidR="0012338B" w:rsidRPr="00F202F5" w:rsidRDefault="003D0332" w:rsidP="0093407F">
      <w:pPr>
        <w:pStyle w:val="ListParagraph"/>
        <w:numPr>
          <w:ilvl w:val="0"/>
          <w:numId w:val="6"/>
        </w:numPr>
        <w:tabs>
          <w:tab w:val="clear" w:pos="1440"/>
          <w:tab w:val="left" w:pos="426"/>
        </w:tabs>
        <w:spacing w:line="360" w:lineRule="auto"/>
        <w:ind w:left="709" w:hanging="731"/>
        <w:jc w:val="left"/>
        <w:rPr>
          <w:rFonts w:ascii="Berlin Sans FB" w:eastAsia="Bookman Old Style" w:hAnsi="Berlin Sans FB" w:cs="Tahoma"/>
          <w:sz w:val="24"/>
          <w:szCs w:val="24"/>
        </w:rPr>
      </w:pPr>
      <w:r w:rsidRPr="00F202F5">
        <w:rPr>
          <w:rFonts w:ascii="Berlin Sans FB" w:eastAsia="Bookman Old Style" w:hAnsi="Berlin Sans FB" w:cs="Tahoma"/>
          <w:sz w:val="24"/>
          <w:szCs w:val="24"/>
        </w:rPr>
        <w:t>Sekretariat</w:t>
      </w:r>
    </w:p>
    <w:p w:rsidR="0012338B" w:rsidRPr="00F202F5" w:rsidRDefault="003D0332" w:rsidP="0093407F">
      <w:pPr>
        <w:pStyle w:val="ListParagraph"/>
        <w:tabs>
          <w:tab w:val="left" w:pos="426"/>
        </w:tabs>
        <w:spacing w:line="360" w:lineRule="auto"/>
        <w:ind w:left="426"/>
        <w:rPr>
          <w:rFonts w:ascii="Berlin Sans FB" w:eastAsia="Bookman Old Style" w:hAnsi="Berlin Sans FB" w:cs="Tahoma"/>
          <w:sz w:val="24"/>
          <w:szCs w:val="24"/>
        </w:rPr>
      </w:pPr>
      <w:r w:rsidRPr="00F202F5">
        <w:rPr>
          <w:rFonts w:ascii="Berlin Sans FB" w:eastAsia="Bookman Old Style" w:hAnsi="Berlin Sans FB" w:cs="Tahoma"/>
          <w:sz w:val="24"/>
          <w:szCs w:val="24"/>
        </w:rPr>
        <w:t xml:space="preserve">Sekretaris mempunyai tugas melakukan pengelolaan urusan rumah tangga dinas, ketatausahaan, tata laksana, humas, protokol, laporan, hukum dan organisasi serta hubungan masyarakat, yang dibantu </w:t>
      </w:r>
      <w:proofErr w:type="gramStart"/>
      <w:r w:rsidRPr="00F202F5">
        <w:rPr>
          <w:rFonts w:ascii="Berlin Sans FB" w:eastAsia="Bookman Old Style" w:hAnsi="Berlin Sans FB" w:cs="Tahoma"/>
          <w:sz w:val="24"/>
          <w:szCs w:val="24"/>
        </w:rPr>
        <w:t>oleh :</w:t>
      </w:r>
      <w:proofErr w:type="gramEnd"/>
    </w:p>
    <w:p w:rsidR="0012338B" w:rsidRPr="00F202F5" w:rsidRDefault="003D0332" w:rsidP="0093407F">
      <w:pPr>
        <w:pStyle w:val="ListParagraph"/>
        <w:numPr>
          <w:ilvl w:val="0"/>
          <w:numId w:val="7"/>
        </w:numPr>
        <w:spacing w:line="360" w:lineRule="auto"/>
        <w:ind w:left="851" w:hanging="425"/>
        <w:jc w:val="left"/>
        <w:rPr>
          <w:rFonts w:ascii="Berlin Sans FB" w:eastAsia="Bookman Old Style" w:hAnsi="Berlin Sans FB" w:cs="Tahoma"/>
          <w:sz w:val="24"/>
          <w:szCs w:val="24"/>
        </w:rPr>
      </w:pPr>
      <w:r w:rsidRPr="00F202F5">
        <w:rPr>
          <w:rFonts w:ascii="Berlin Sans FB" w:eastAsia="Bookman Old Style" w:hAnsi="Berlin Sans FB" w:cs="Tahoma"/>
          <w:sz w:val="24"/>
          <w:szCs w:val="24"/>
        </w:rPr>
        <w:t>Sub Bagian Umum dan Kepegawaian</w:t>
      </w:r>
    </w:p>
    <w:p w:rsidR="0012338B" w:rsidRPr="00F202F5" w:rsidRDefault="003D0332" w:rsidP="0093407F">
      <w:pPr>
        <w:pStyle w:val="ListParagraph"/>
        <w:numPr>
          <w:ilvl w:val="0"/>
          <w:numId w:val="7"/>
        </w:numPr>
        <w:tabs>
          <w:tab w:val="clear" w:pos="420"/>
          <w:tab w:val="left" w:pos="1200"/>
        </w:tabs>
        <w:spacing w:line="360" w:lineRule="auto"/>
        <w:ind w:left="851" w:hanging="425"/>
        <w:jc w:val="left"/>
        <w:rPr>
          <w:rFonts w:ascii="Berlin Sans FB" w:eastAsia="Bookman Old Style" w:hAnsi="Berlin Sans FB" w:cs="Tahoma"/>
          <w:sz w:val="24"/>
          <w:szCs w:val="24"/>
          <w:lang w:val="fi-FI"/>
        </w:rPr>
      </w:pPr>
      <w:r w:rsidRPr="00F202F5">
        <w:rPr>
          <w:rFonts w:ascii="Berlin Sans FB" w:eastAsia="Bookman Old Style" w:hAnsi="Berlin Sans FB" w:cs="Tahoma"/>
          <w:sz w:val="24"/>
          <w:szCs w:val="24"/>
          <w:lang w:val="fi-FI"/>
        </w:rPr>
        <w:t xml:space="preserve">Sub Bagian </w:t>
      </w:r>
      <w:r w:rsidRPr="00F202F5">
        <w:rPr>
          <w:rFonts w:ascii="Berlin Sans FB" w:eastAsia="Bookman Old Style" w:hAnsi="Berlin Sans FB" w:cs="Tahoma"/>
          <w:sz w:val="24"/>
          <w:szCs w:val="24"/>
        </w:rPr>
        <w:t xml:space="preserve">Program dan </w:t>
      </w:r>
      <w:r w:rsidRPr="00F202F5">
        <w:rPr>
          <w:rFonts w:ascii="Berlin Sans FB" w:eastAsia="Bookman Old Style" w:hAnsi="Berlin Sans FB" w:cs="Tahoma"/>
          <w:sz w:val="24"/>
          <w:szCs w:val="24"/>
          <w:lang w:val="fi-FI"/>
        </w:rPr>
        <w:t>Keuangan</w:t>
      </w:r>
    </w:p>
    <w:p w:rsidR="0012338B" w:rsidRPr="00F202F5" w:rsidRDefault="003D0332" w:rsidP="0093407F">
      <w:pPr>
        <w:pStyle w:val="ListParagraph"/>
        <w:numPr>
          <w:ilvl w:val="0"/>
          <w:numId w:val="6"/>
        </w:numPr>
        <w:tabs>
          <w:tab w:val="clear" w:pos="1440"/>
        </w:tabs>
        <w:spacing w:line="360" w:lineRule="auto"/>
        <w:ind w:left="426" w:hanging="425"/>
        <w:jc w:val="left"/>
        <w:rPr>
          <w:rFonts w:ascii="Berlin Sans FB" w:eastAsia="Bookman Old Style" w:hAnsi="Berlin Sans FB" w:cs="Tahoma"/>
          <w:sz w:val="24"/>
          <w:szCs w:val="24"/>
          <w:lang w:val="sv-SE"/>
        </w:rPr>
      </w:pPr>
      <w:r w:rsidRPr="00F202F5">
        <w:rPr>
          <w:rFonts w:ascii="Berlin Sans FB" w:eastAsia="Bookman Old Style" w:hAnsi="Berlin Sans FB" w:cs="Tahoma"/>
          <w:sz w:val="24"/>
          <w:szCs w:val="24"/>
        </w:rPr>
        <w:t>Bidang</w:t>
      </w:r>
      <w:r w:rsidRPr="00F202F5">
        <w:rPr>
          <w:rFonts w:ascii="Berlin Sans FB" w:eastAsia="Bookman Old Style" w:hAnsi="Berlin Sans FB" w:cs="Tahoma"/>
          <w:sz w:val="24"/>
          <w:szCs w:val="24"/>
          <w:lang w:val="sv-SE"/>
        </w:rPr>
        <w:t xml:space="preserve"> Pelatihan dan P</w:t>
      </w:r>
      <w:r w:rsidRPr="00F202F5">
        <w:rPr>
          <w:rFonts w:ascii="Berlin Sans FB" w:eastAsia="Bookman Old Style" w:hAnsi="Berlin Sans FB" w:cs="Tahoma"/>
          <w:sz w:val="24"/>
          <w:szCs w:val="24"/>
        </w:rPr>
        <w:t xml:space="preserve">enenpatan </w:t>
      </w:r>
      <w:r w:rsidRPr="00F202F5">
        <w:rPr>
          <w:rFonts w:ascii="Berlin Sans FB" w:eastAsia="Bookman Old Style" w:hAnsi="Berlin Sans FB" w:cs="Tahoma"/>
          <w:sz w:val="24"/>
          <w:szCs w:val="24"/>
          <w:lang w:val="sv-SE"/>
        </w:rPr>
        <w:t>Tenaga Kerja</w:t>
      </w:r>
    </w:p>
    <w:p w:rsidR="0012338B" w:rsidRPr="00F202F5" w:rsidRDefault="003D0332" w:rsidP="0093407F">
      <w:pPr>
        <w:pStyle w:val="ListParagraph"/>
        <w:spacing w:line="360" w:lineRule="auto"/>
        <w:ind w:left="426"/>
        <w:rPr>
          <w:rFonts w:ascii="Berlin Sans FB" w:eastAsia="Bookman Old Style" w:hAnsi="Berlin Sans FB" w:cs="Tahoma"/>
          <w:sz w:val="24"/>
          <w:szCs w:val="24"/>
          <w:lang w:val="es-ES"/>
        </w:rPr>
      </w:pPr>
      <w:r w:rsidRPr="00F202F5">
        <w:rPr>
          <w:rFonts w:ascii="Berlin Sans FB" w:eastAsia="Bookman Old Style" w:hAnsi="Berlin Sans FB" w:cs="Tahoma"/>
          <w:sz w:val="24"/>
          <w:szCs w:val="24"/>
          <w:lang w:val="sv-SE"/>
        </w:rPr>
        <w:t>Bidang ini mempunyai tugas menyiapkan bahan kebijaksanaan dan perumusan pelaksanaan kegiatan berdasarkan urusan dan program sesuai ruang lingkup Pelatihan dan Produktifitas Tenaga Kerja</w:t>
      </w:r>
      <w:r w:rsidRPr="00F202F5">
        <w:rPr>
          <w:rFonts w:ascii="Berlin Sans FB" w:eastAsia="Bookman Old Style" w:hAnsi="Berlin Sans FB" w:cs="Tahoma"/>
          <w:sz w:val="24"/>
          <w:szCs w:val="24"/>
        </w:rPr>
        <w:t>,</w:t>
      </w:r>
      <w:r w:rsidRPr="00F202F5">
        <w:rPr>
          <w:rFonts w:ascii="Berlin Sans FB" w:eastAsia="Bookman Old Style" w:hAnsi="Berlin Sans FB" w:cs="Tahoma"/>
          <w:sz w:val="24"/>
          <w:szCs w:val="24"/>
          <w:lang w:val="sv-SE"/>
        </w:rPr>
        <w:t xml:space="preserve"> </w:t>
      </w:r>
      <w:r w:rsidRPr="00F202F5">
        <w:rPr>
          <w:rFonts w:ascii="Berlin Sans FB" w:eastAsia="Bookman Old Style" w:hAnsi="Berlin Sans FB" w:cs="Tahoma"/>
          <w:sz w:val="24"/>
          <w:szCs w:val="24"/>
        </w:rPr>
        <w:t xml:space="preserve">yang dibantu oleh </w:t>
      </w:r>
      <w:r w:rsidRPr="00F202F5">
        <w:rPr>
          <w:rFonts w:ascii="Berlin Sans FB" w:eastAsia="Bookman Old Style" w:hAnsi="Berlin Sans FB" w:cs="Tahoma"/>
          <w:sz w:val="24"/>
          <w:szCs w:val="24"/>
          <w:lang w:val="es-ES"/>
        </w:rPr>
        <w:t>:</w:t>
      </w:r>
    </w:p>
    <w:p w:rsidR="0012338B" w:rsidRPr="00F202F5" w:rsidRDefault="003D0332" w:rsidP="0093407F">
      <w:pPr>
        <w:pStyle w:val="ListParagraph"/>
        <w:numPr>
          <w:ilvl w:val="0"/>
          <w:numId w:val="8"/>
        </w:numPr>
        <w:tabs>
          <w:tab w:val="clear" w:pos="420"/>
          <w:tab w:val="left" w:pos="851"/>
        </w:tabs>
        <w:spacing w:line="360" w:lineRule="auto"/>
        <w:ind w:firstLine="6"/>
        <w:jc w:val="left"/>
        <w:rPr>
          <w:rFonts w:ascii="Berlin Sans FB" w:eastAsia="Bookman Old Style" w:hAnsi="Berlin Sans FB" w:cs="Tahoma"/>
          <w:sz w:val="24"/>
          <w:szCs w:val="24"/>
          <w:lang w:val="fi-FI"/>
        </w:rPr>
      </w:pPr>
      <w:r w:rsidRPr="00F202F5">
        <w:rPr>
          <w:rFonts w:ascii="Berlin Sans FB" w:eastAsia="Bookman Old Style" w:hAnsi="Berlin Sans FB" w:cs="Tahoma"/>
          <w:sz w:val="24"/>
          <w:szCs w:val="24"/>
          <w:lang w:val="fi-FI"/>
        </w:rPr>
        <w:t>Seksi Pelatihan dan Standarisasi Kompetensi Tenaga Kerja.</w:t>
      </w:r>
    </w:p>
    <w:p w:rsidR="0012338B" w:rsidRPr="00F202F5" w:rsidRDefault="003D0332" w:rsidP="0093407F">
      <w:pPr>
        <w:pStyle w:val="ListParagraph"/>
        <w:numPr>
          <w:ilvl w:val="0"/>
          <w:numId w:val="8"/>
        </w:numPr>
        <w:tabs>
          <w:tab w:val="clear" w:pos="420"/>
          <w:tab w:val="left" w:pos="851"/>
        </w:tabs>
        <w:spacing w:line="360" w:lineRule="auto"/>
        <w:ind w:firstLine="6"/>
        <w:jc w:val="left"/>
        <w:rPr>
          <w:rFonts w:ascii="Berlin Sans FB" w:eastAsia="Bookman Old Style" w:hAnsi="Berlin Sans FB" w:cs="Tahoma"/>
          <w:sz w:val="24"/>
          <w:szCs w:val="24"/>
          <w:lang w:val="fi-FI"/>
        </w:rPr>
      </w:pPr>
      <w:r w:rsidRPr="00F202F5">
        <w:rPr>
          <w:rFonts w:ascii="Berlin Sans FB" w:eastAsia="Bookman Old Style" w:hAnsi="Berlin Sans FB" w:cs="Tahoma"/>
          <w:sz w:val="24"/>
          <w:szCs w:val="24"/>
          <w:lang w:val="fi-FI"/>
        </w:rPr>
        <w:t>Seksi Instruktur Lembaga dan Sarana</w:t>
      </w:r>
    </w:p>
    <w:p w:rsidR="0012338B" w:rsidRPr="00F202F5" w:rsidRDefault="003D0332" w:rsidP="0093407F">
      <w:pPr>
        <w:pStyle w:val="ListParagraph"/>
        <w:numPr>
          <w:ilvl w:val="0"/>
          <w:numId w:val="8"/>
        </w:numPr>
        <w:tabs>
          <w:tab w:val="clear" w:pos="420"/>
          <w:tab w:val="left" w:pos="851"/>
        </w:tabs>
        <w:spacing w:line="360" w:lineRule="auto"/>
        <w:ind w:firstLine="6"/>
        <w:jc w:val="left"/>
        <w:rPr>
          <w:rFonts w:ascii="Berlin Sans FB" w:eastAsia="Bookman Old Style" w:hAnsi="Berlin Sans FB" w:cs="Tahoma"/>
          <w:sz w:val="24"/>
          <w:szCs w:val="24"/>
          <w:lang w:val="sv-SE"/>
        </w:rPr>
      </w:pPr>
      <w:r w:rsidRPr="00F202F5">
        <w:rPr>
          <w:rFonts w:ascii="Berlin Sans FB" w:eastAsia="Bookman Old Style" w:hAnsi="Berlin Sans FB" w:cs="Tahoma"/>
          <w:sz w:val="24"/>
          <w:szCs w:val="24"/>
          <w:lang w:val="sv-SE"/>
        </w:rPr>
        <w:t>Seksi Pemagangan dan Produktifitas Tenaga Kerja</w:t>
      </w:r>
    </w:p>
    <w:p w:rsidR="0012338B" w:rsidRPr="00F202F5" w:rsidRDefault="003D0332" w:rsidP="0093407F">
      <w:pPr>
        <w:pStyle w:val="ListParagraph"/>
        <w:numPr>
          <w:ilvl w:val="0"/>
          <w:numId w:val="6"/>
        </w:numPr>
        <w:tabs>
          <w:tab w:val="clear" w:pos="1440"/>
        </w:tabs>
        <w:spacing w:line="360" w:lineRule="auto"/>
        <w:ind w:left="426" w:hanging="425"/>
        <w:jc w:val="left"/>
        <w:rPr>
          <w:rFonts w:ascii="Berlin Sans FB" w:eastAsia="Bookman Old Style" w:hAnsi="Berlin Sans FB" w:cs="Tahoma"/>
          <w:sz w:val="24"/>
          <w:szCs w:val="24"/>
        </w:rPr>
      </w:pPr>
      <w:r w:rsidRPr="00F202F5">
        <w:rPr>
          <w:rFonts w:ascii="Berlin Sans FB" w:eastAsia="Bookman Old Style" w:hAnsi="Berlin Sans FB" w:cs="Tahoma"/>
          <w:sz w:val="24"/>
          <w:szCs w:val="24"/>
        </w:rPr>
        <w:t>Bidang Penempatan dan Pengembangan</w:t>
      </w:r>
    </w:p>
    <w:p w:rsidR="0012338B" w:rsidRPr="00F202F5" w:rsidRDefault="003D0332" w:rsidP="0093407F">
      <w:pPr>
        <w:pStyle w:val="ListParagraph"/>
        <w:spacing w:line="360" w:lineRule="auto"/>
        <w:ind w:left="426"/>
        <w:rPr>
          <w:rFonts w:ascii="Berlin Sans FB" w:eastAsia="Bookman Old Style" w:hAnsi="Berlin Sans FB" w:cs="Tahoma"/>
          <w:sz w:val="24"/>
          <w:szCs w:val="24"/>
        </w:rPr>
      </w:pPr>
      <w:r w:rsidRPr="00F202F5">
        <w:rPr>
          <w:rFonts w:ascii="Berlin Sans FB" w:eastAsia="Bookman Old Style" w:hAnsi="Berlin Sans FB" w:cs="Tahoma"/>
          <w:sz w:val="24"/>
          <w:szCs w:val="24"/>
        </w:rPr>
        <w:t xml:space="preserve">Bidang ini mempunyai tugas menyiapkan bahan kebijaksanaan dan perumusan pelaksanaan kegiatan berdasarkan urusan dan program </w:t>
      </w:r>
      <w:r w:rsidRPr="00F202F5">
        <w:rPr>
          <w:rFonts w:ascii="Berlin Sans FB" w:eastAsia="Bookman Old Style" w:hAnsi="Berlin Sans FB" w:cs="Tahoma"/>
          <w:sz w:val="24"/>
          <w:szCs w:val="24"/>
          <w:lang w:val="sv-SE"/>
        </w:rPr>
        <w:t>sesuai ruang lingkup penempatan dan pengembangan tenagakerja</w:t>
      </w:r>
      <w:r w:rsidRPr="00F202F5">
        <w:rPr>
          <w:rFonts w:ascii="Berlin Sans FB" w:eastAsia="Bookman Old Style" w:hAnsi="Berlin Sans FB" w:cs="Tahoma"/>
          <w:sz w:val="24"/>
          <w:szCs w:val="24"/>
        </w:rPr>
        <w:t xml:space="preserve">, yang dibantu </w:t>
      </w:r>
      <w:proofErr w:type="gramStart"/>
      <w:r w:rsidRPr="00F202F5">
        <w:rPr>
          <w:rFonts w:ascii="Berlin Sans FB" w:eastAsia="Bookman Old Style" w:hAnsi="Berlin Sans FB" w:cs="Tahoma"/>
          <w:sz w:val="24"/>
          <w:szCs w:val="24"/>
        </w:rPr>
        <w:t>oleh :</w:t>
      </w:r>
      <w:proofErr w:type="gramEnd"/>
    </w:p>
    <w:p w:rsidR="0012338B" w:rsidRPr="00F202F5" w:rsidRDefault="003D0332" w:rsidP="0093407F">
      <w:pPr>
        <w:pStyle w:val="ListParagraph"/>
        <w:numPr>
          <w:ilvl w:val="0"/>
          <w:numId w:val="9"/>
        </w:numPr>
        <w:tabs>
          <w:tab w:val="clear" w:pos="420"/>
          <w:tab w:val="left" w:pos="851"/>
        </w:tabs>
        <w:spacing w:line="360" w:lineRule="auto"/>
        <w:ind w:firstLine="6"/>
        <w:jc w:val="left"/>
        <w:rPr>
          <w:rFonts w:ascii="Berlin Sans FB" w:eastAsia="Bookman Old Style" w:hAnsi="Berlin Sans FB" w:cs="Tahoma"/>
          <w:sz w:val="24"/>
          <w:szCs w:val="24"/>
          <w:lang w:val="fi-FI"/>
        </w:rPr>
      </w:pPr>
      <w:r w:rsidRPr="00F202F5">
        <w:rPr>
          <w:rFonts w:ascii="Berlin Sans FB" w:eastAsia="Bookman Old Style" w:hAnsi="Berlin Sans FB" w:cs="Tahoma"/>
          <w:sz w:val="24"/>
          <w:szCs w:val="24"/>
          <w:lang w:val="fi-FI"/>
        </w:rPr>
        <w:t>Seksi Penempatan Tenaga Kerja</w:t>
      </w:r>
    </w:p>
    <w:p w:rsidR="0012338B" w:rsidRPr="00F202F5" w:rsidRDefault="003D0332" w:rsidP="0093407F">
      <w:pPr>
        <w:pStyle w:val="ListParagraph"/>
        <w:numPr>
          <w:ilvl w:val="0"/>
          <w:numId w:val="9"/>
        </w:numPr>
        <w:tabs>
          <w:tab w:val="clear" w:pos="420"/>
          <w:tab w:val="left" w:pos="851"/>
        </w:tabs>
        <w:spacing w:line="360" w:lineRule="auto"/>
        <w:ind w:firstLine="6"/>
        <w:jc w:val="left"/>
        <w:rPr>
          <w:rFonts w:ascii="Berlin Sans FB" w:eastAsia="Bookman Old Style" w:hAnsi="Berlin Sans FB" w:cs="Tahoma"/>
          <w:sz w:val="24"/>
          <w:szCs w:val="24"/>
          <w:lang w:val="fi-FI"/>
        </w:rPr>
      </w:pPr>
      <w:r w:rsidRPr="00F202F5">
        <w:rPr>
          <w:rFonts w:ascii="Berlin Sans FB" w:eastAsia="Bookman Old Style" w:hAnsi="Berlin Sans FB" w:cs="Tahoma"/>
          <w:sz w:val="24"/>
          <w:szCs w:val="24"/>
          <w:lang w:val="fi-FI"/>
        </w:rPr>
        <w:t>Seksi Pengembangan Kesempatan  Kerja</w:t>
      </w:r>
    </w:p>
    <w:p w:rsidR="0012338B" w:rsidRPr="00F202F5" w:rsidRDefault="003D0332" w:rsidP="0093407F">
      <w:pPr>
        <w:pStyle w:val="ListParagraph"/>
        <w:numPr>
          <w:ilvl w:val="0"/>
          <w:numId w:val="9"/>
        </w:numPr>
        <w:tabs>
          <w:tab w:val="clear" w:pos="420"/>
          <w:tab w:val="left" w:pos="851"/>
        </w:tabs>
        <w:spacing w:line="360" w:lineRule="auto"/>
        <w:ind w:firstLine="6"/>
        <w:jc w:val="left"/>
        <w:rPr>
          <w:rFonts w:ascii="Berlin Sans FB" w:eastAsia="Bookman Old Style" w:hAnsi="Berlin Sans FB" w:cs="Tahoma"/>
          <w:sz w:val="24"/>
          <w:szCs w:val="24"/>
          <w:lang w:val="sv-SE"/>
        </w:rPr>
      </w:pPr>
      <w:r w:rsidRPr="00F202F5">
        <w:rPr>
          <w:rFonts w:ascii="Berlin Sans FB" w:eastAsia="Bookman Old Style" w:hAnsi="Berlin Sans FB" w:cs="Tahoma"/>
          <w:sz w:val="24"/>
          <w:szCs w:val="24"/>
          <w:lang w:val="fi-FI"/>
        </w:rPr>
        <w:t>Seksi Bina Mitra</w:t>
      </w:r>
    </w:p>
    <w:p w:rsidR="0012338B" w:rsidRPr="00F202F5" w:rsidRDefault="003D0332" w:rsidP="0093407F">
      <w:pPr>
        <w:pStyle w:val="ListParagraph"/>
        <w:numPr>
          <w:ilvl w:val="0"/>
          <w:numId w:val="6"/>
        </w:numPr>
        <w:tabs>
          <w:tab w:val="clear" w:pos="1440"/>
          <w:tab w:val="left" w:pos="1134"/>
        </w:tabs>
        <w:spacing w:line="360" w:lineRule="auto"/>
        <w:ind w:left="426" w:hanging="426"/>
        <w:rPr>
          <w:rFonts w:ascii="Berlin Sans FB" w:eastAsia="Bookman Old Style" w:hAnsi="Berlin Sans FB" w:cs="Tahoma"/>
          <w:sz w:val="24"/>
          <w:szCs w:val="24"/>
          <w:lang w:val="sv-SE"/>
        </w:rPr>
      </w:pPr>
      <w:r w:rsidRPr="00F202F5">
        <w:rPr>
          <w:rFonts w:ascii="Berlin Sans FB" w:eastAsia="Bookman Old Style" w:hAnsi="Berlin Sans FB" w:cs="Tahoma"/>
          <w:sz w:val="24"/>
          <w:szCs w:val="24"/>
        </w:rPr>
        <w:t>Bidang</w:t>
      </w:r>
      <w:r w:rsidRPr="00F202F5">
        <w:rPr>
          <w:rFonts w:ascii="Berlin Sans FB" w:eastAsia="Bookman Old Style" w:hAnsi="Berlin Sans FB" w:cs="Tahoma"/>
          <w:sz w:val="24"/>
          <w:szCs w:val="24"/>
          <w:lang w:val="sv-SE"/>
        </w:rPr>
        <w:t xml:space="preserve"> Hubungan Industrial dan Pengawasan  Ketenagakerjaan</w:t>
      </w:r>
    </w:p>
    <w:p w:rsidR="0012338B" w:rsidRPr="00F202F5" w:rsidRDefault="003D0332" w:rsidP="0093407F">
      <w:pPr>
        <w:pStyle w:val="ListParagraph"/>
        <w:spacing w:line="360" w:lineRule="auto"/>
        <w:ind w:left="426"/>
        <w:rPr>
          <w:rFonts w:ascii="Berlin Sans FB" w:eastAsia="Bookman Old Style" w:hAnsi="Berlin Sans FB" w:cs="Tahoma"/>
          <w:sz w:val="24"/>
          <w:szCs w:val="24"/>
        </w:rPr>
      </w:pPr>
      <w:r w:rsidRPr="00F202F5">
        <w:rPr>
          <w:rFonts w:ascii="Berlin Sans FB" w:eastAsia="Bookman Old Style" w:hAnsi="Berlin Sans FB" w:cs="Tahoma"/>
          <w:sz w:val="24"/>
          <w:szCs w:val="24"/>
          <w:lang w:val="sv-SE"/>
        </w:rPr>
        <w:t>Bidang ini mempunyai tugas menyiapkan bahan kebijaksanaan dan perumusan pelaksanaan kegiatan  berdasarkan urusan dan program  sesuai ruang lingkup Hubungan Industrial dan Pengawasan Ketenagakerjaan</w:t>
      </w:r>
      <w:r w:rsidRPr="00F202F5">
        <w:rPr>
          <w:rFonts w:ascii="Berlin Sans FB" w:eastAsia="Bookman Old Style" w:hAnsi="Berlin Sans FB" w:cs="Tahoma"/>
          <w:sz w:val="24"/>
          <w:szCs w:val="24"/>
        </w:rPr>
        <w:t>, yang dibantu oleh :</w:t>
      </w:r>
    </w:p>
    <w:p w:rsidR="0012338B" w:rsidRPr="00F202F5" w:rsidRDefault="003D0332" w:rsidP="0093407F">
      <w:pPr>
        <w:pStyle w:val="ListParagraph"/>
        <w:numPr>
          <w:ilvl w:val="0"/>
          <w:numId w:val="10"/>
        </w:numPr>
        <w:tabs>
          <w:tab w:val="clear" w:pos="420"/>
          <w:tab w:val="left" w:pos="851"/>
        </w:tabs>
        <w:spacing w:line="360" w:lineRule="auto"/>
        <w:ind w:firstLine="6"/>
        <w:jc w:val="left"/>
        <w:rPr>
          <w:rFonts w:ascii="Berlin Sans FB" w:eastAsia="Bookman Old Style" w:hAnsi="Berlin Sans FB" w:cs="Tahoma"/>
          <w:sz w:val="24"/>
          <w:szCs w:val="24"/>
          <w:lang w:val="fi-FI"/>
        </w:rPr>
      </w:pPr>
      <w:r w:rsidRPr="00F202F5">
        <w:rPr>
          <w:rFonts w:ascii="Berlin Sans FB" w:eastAsia="Bookman Old Style" w:hAnsi="Berlin Sans FB" w:cs="Tahoma"/>
          <w:sz w:val="24"/>
          <w:szCs w:val="24"/>
          <w:lang w:val="fi-FI"/>
        </w:rPr>
        <w:t>Seksi Bina Syarat Kerja Jaminan Sosial Tenaga Kerja</w:t>
      </w:r>
    </w:p>
    <w:p w:rsidR="0012338B" w:rsidRPr="00F202F5" w:rsidRDefault="003D0332" w:rsidP="0093407F">
      <w:pPr>
        <w:pStyle w:val="ListParagraph"/>
        <w:numPr>
          <w:ilvl w:val="0"/>
          <w:numId w:val="10"/>
        </w:numPr>
        <w:tabs>
          <w:tab w:val="clear" w:pos="420"/>
          <w:tab w:val="left" w:pos="851"/>
        </w:tabs>
        <w:spacing w:line="360" w:lineRule="auto"/>
        <w:ind w:firstLine="6"/>
        <w:jc w:val="left"/>
        <w:rPr>
          <w:rFonts w:ascii="Berlin Sans FB" w:eastAsia="Bookman Old Style" w:hAnsi="Berlin Sans FB" w:cs="Tahoma"/>
          <w:sz w:val="24"/>
          <w:szCs w:val="24"/>
          <w:lang w:val="nl-NL"/>
        </w:rPr>
      </w:pPr>
      <w:r w:rsidRPr="00F202F5">
        <w:rPr>
          <w:rFonts w:ascii="Berlin Sans FB" w:eastAsia="Bookman Old Style" w:hAnsi="Berlin Sans FB" w:cs="Tahoma"/>
          <w:sz w:val="24"/>
          <w:szCs w:val="24"/>
          <w:lang w:val="nl-NL"/>
        </w:rPr>
        <w:t>Seksi Hubungan Industrial dan Kelembagaan</w:t>
      </w:r>
    </w:p>
    <w:p w:rsidR="0012338B" w:rsidRPr="00F202F5" w:rsidRDefault="003D0332" w:rsidP="0093407F">
      <w:pPr>
        <w:pStyle w:val="ListParagraph"/>
        <w:numPr>
          <w:ilvl w:val="0"/>
          <w:numId w:val="10"/>
        </w:numPr>
        <w:tabs>
          <w:tab w:val="clear" w:pos="420"/>
          <w:tab w:val="left" w:pos="851"/>
        </w:tabs>
        <w:spacing w:line="360" w:lineRule="auto"/>
        <w:ind w:firstLine="6"/>
        <w:jc w:val="left"/>
        <w:rPr>
          <w:rFonts w:ascii="Berlin Sans FB" w:eastAsia="Bookman Old Style" w:hAnsi="Berlin Sans FB" w:cs="Tahoma"/>
          <w:sz w:val="24"/>
          <w:szCs w:val="24"/>
          <w:lang w:val="sv-SE"/>
        </w:rPr>
      </w:pPr>
      <w:r w:rsidRPr="00F202F5">
        <w:rPr>
          <w:rFonts w:ascii="Berlin Sans FB" w:eastAsia="Bookman Old Style" w:hAnsi="Berlin Sans FB" w:cs="Tahoma"/>
          <w:sz w:val="24"/>
          <w:szCs w:val="24"/>
          <w:lang w:val="fi-FI"/>
        </w:rPr>
        <w:t>Seksi Pengawasan dan Perlindungan Ketenagakerjaan</w:t>
      </w:r>
    </w:p>
    <w:p w:rsidR="0012338B" w:rsidRPr="00F202F5" w:rsidRDefault="003D0332" w:rsidP="0093407F">
      <w:pPr>
        <w:pStyle w:val="ListParagraph"/>
        <w:numPr>
          <w:ilvl w:val="0"/>
          <w:numId w:val="6"/>
        </w:numPr>
        <w:tabs>
          <w:tab w:val="clear" w:pos="1440"/>
          <w:tab w:val="left" w:pos="1134"/>
        </w:tabs>
        <w:spacing w:line="360" w:lineRule="auto"/>
        <w:ind w:left="426" w:hanging="426"/>
        <w:jc w:val="left"/>
        <w:rPr>
          <w:rFonts w:ascii="Berlin Sans FB" w:eastAsia="Bookman Old Style" w:hAnsi="Berlin Sans FB" w:cs="Tahoma"/>
          <w:sz w:val="24"/>
          <w:szCs w:val="24"/>
          <w:lang w:val="sv-SE"/>
        </w:rPr>
      </w:pPr>
      <w:r w:rsidRPr="00F202F5">
        <w:rPr>
          <w:rFonts w:ascii="Berlin Sans FB" w:eastAsia="Bookman Old Style" w:hAnsi="Berlin Sans FB" w:cs="Tahoma"/>
          <w:sz w:val="24"/>
          <w:szCs w:val="24"/>
          <w:lang w:val="sv-SE"/>
        </w:rPr>
        <w:t>Bidang Transmigrasi</w:t>
      </w:r>
    </w:p>
    <w:p w:rsidR="0012338B" w:rsidRPr="00F202F5" w:rsidRDefault="003D0332" w:rsidP="0093407F">
      <w:pPr>
        <w:pStyle w:val="ListParagraph"/>
        <w:spacing w:line="360" w:lineRule="auto"/>
        <w:ind w:left="426"/>
        <w:rPr>
          <w:rFonts w:ascii="Berlin Sans FB" w:eastAsia="Bookman Old Style" w:hAnsi="Berlin Sans FB" w:cs="Tahoma"/>
          <w:sz w:val="24"/>
          <w:szCs w:val="24"/>
          <w:lang w:val="sv-SE"/>
        </w:rPr>
      </w:pPr>
      <w:r w:rsidRPr="00F202F5">
        <w:rPr>
          <w:rFonts w:ascii="Berlin Sans FB" w:eastAsia="Bookman Old Style" w:hAnsi="Berlin Sans FB" w:cs="Tahoma"/>
          <w:sz w:val="24"/>
          <w:szCs w:val="24"/>
          <w:lang w:val="sv-SE"/>
        </w:rPr>
        <w:t>Bidang ini mempunyai tugas menyiapkan bahan kebijaksanaan dan perumusan pelaksanaan kegiatan  berdasarkan urusan dan program  sesuai ruang lingkup Transmigrasi</w:t>
      </w:r>
      <w:r w:rsidRPr="00F202F5">
        <w:rPr>
          <w:rFonts w:ascii="Berlin Sans FB" w:eastAsia="Bookman Old Style" w:hAnsi="Berlin Sans FB" w:cs="Tahoma"/>
          <w:sz w:val="24"/>
          <w:szCs w:val="24"/>
        </w:rPr>
        <w:t xml:space="preserve">, yang dibantu oleh </w:t>
      </w:r>
      <w:r w:rsidRPr="00F202F5">
        <w:rPr>
          <w:rFonts w:ascii="Berlin Sans FB" w:eastAsia="Bookman Old Style" w:hAnsi="Berlin Sans FB" w:cs="Tahoma"/>
          <w:sz w:val="24"/>
          <w:szCs w:val="24"/>
          <w:lang w:val="sv-SE"/>
        </w:rPr>
        <w:t>:</w:t>
      </w:r>
    </w:p>
    <w:p w:rsidR="0012338B" w:rsidRPr="00F202F5" w:rsidRDefault="003D0332" w:rsidP="0093407F">
      <w:pPr>
        <w:pStyle w:val="ListParagraph"/>
        <w:numPr>
          <w:ilvl w:val="0"/>
          <w:numId w:val="11"/>
        </w:numPr>
        <w:tabs>
          <w:tab w:val="clear" w:pos="420"/>
          <w:tab w:val="left" w:pos="851"/>
        </w:tabs>
        <w:spacing w:line="360" w:lineRule="auto"/>
        <w:ind w:firstLine="6"/>
        <w:jc w:val="left"/>
        <w:rPr>
          <w:rFonts w:ascii="Berlin Sans FB" w:eastAsia="Bookman Old Style" w:hAnsi="Berlin Sans FB" w:cs="Tahoma"/>
          <w:sz w:val="24"/>
          <w:szCs w:val="24"/>
          <w:lang w:val="fi-FI"/>
        </w:rPr>
      </w:pPr>
      <w:r w:rsidRPr="00F202F5">
        <w:rPr>
          <w:rFonts w:ascii="Berlin Sans FB" w:eastAsia="Bookman Old Style" w:hAnsi="Berlin Sans FB" w:cs="Tahoma"/>
          <w:sz w:val="24"/>
          <w:szCs w:val="24"/>
          <w:lang w:val="fi-FI"/>
        </w:rPr>
        <w:t>Seksi Pemukiman dan Penempatan</w:t>
      </w:r>
    </w:p>
    <w:p w:rsidR="0012338B" w:rsidRPr="00F202F5" w:rsidRDefault="003D0332" w:rsidP="0093407F">
      <w:pPr>
        <w:pStyle w:val="ListParagraph"/>
        <w:numPr>
          <w:ilvl w:val="0"/>
          <w:numId w:val="11"/>
        </w:numPr>
        <w:tabs>
          <w:tab w:val="clear" w:pos="420"/>
          <w:tab w:val="left" w:pos="851"/>
        </w:tabs>
        <w:spacing w:line="360" w:lineRule="auto"/>
        <w:ind w:firstLine="6"/>
        <w:jc w:val="left"/>
        <w:rPr>
          <w:rFonts w:ascii="Berlin Sans FB" w:eastAsia="Bookman Old Style" w:hAnsi="Berlin Sans FB" w:cs="Tahoma"/>
          <w:sz w:val="24"/>
          <w:szCs w:val="24"/>
          <w:lang w:val="fi-FI"/>
        </w:rPr>
      </w:pPr>
      <w:r w:rsidRPr="00F202F5">
        <w:rPr>
          <w:rFonts w:ascii="Berlin Sans FB" w:eastAsia="Bookman Old Style" w:hAnsi="Berlin Sans FB" w:cs="Tahoma"/>
          <w:sz w:val="24"/>
          <w:szCs w:val="24"/>
          <w:lang w:val="fi-FI"/>
        </w:rPr>
        <w:lastRenderedPageBreak/>
        <w:t>Seksi Pengembangan Masyarakat dan Kawasan</w:t>
      </w:r>
    </w:p>
    <w:p w:rsidR="0012338B" w:rsidRPr="00F202F5" w:rsidRDefault="003D0332" w:rsidP="0093407F">
      <w:pPr>
        <w:pStyle w:val="ListParagraph"/>
        <w:numPr>
          <w:ilvl w:val="0"/>
          <w:numId w:val="11"/>
        </w:numPr>
        <w:tabs>
          <w:tab w:val="clear" w:pos="420"/>
          <w:tab w:val="left" w:pos="851"/>
        </w:tabs>
        <w:spacing w:line="360" w:lineRule="auto"/>
        <w:ind w:firstLine="6"/>
        <w:jc w:val="left"/>
        <w:rPr>
          <w:rFonts w:ascii="Berlin Sans FB" w:eastAsia="Bookman Old Style" w:hAnsi="Berlin Sans FB" w:cs="Tahoma"/>
          <w:sz w:val="24"/>
          <w:szCs w:val="24"/>
          <w:lang w:val="fi-FI"/>
        </w:rPr>
      </w:pPr>
      <w:r w:rsidRPr="00F202F5">
        <w:rPr>
          <w:rFonts w:ascii="Berlin Sans FB" w:eastAsia="Bookman Old Style" w:hAnsi="Berlin Sans FB" w:cs="Tahoma"/>
          <w:sz w:val="24"/>
          <w:szCs w:val="24"/>
          <w:lang w:val="fi-FI"/>
        </w:rPr>
        <w:t>Seksi Informasi dan Pembinaan SDM  Ketransmigrasian</w:t>
      </w:r>
    </w:p>
    <w:p w:rsidR="0012338B" w:rsidRPr="00F202F5" w:rsidRDefault="003D0332" w:rsidP="0093407F">
      <w:pPr>
        <w:pStyle w:val="ListParagraph"/>
        <w:numPr>
          <w:ilvl w:val="0"/>
          <w:numId w:val="6"/>
        </w:numPr>
        <w:tabs>
          <w:tab w:val="clear" w:pos="1440"/>
          <w:tab w:val="left" w:pos="709"/>
          <w:tab w:val="left" w:pos="851"/>
        </w:tabs>
        <w:spacing w:line="360" w:lineRule="auto"/>
        <w:ind w:left="426" w:hanging="425"/>
        <w:jc w:val="left"/>
        <w:rPr>
          <w:rFonts w:ascii="Berlin Sans FB" w:eastAsia="Bookman Old Style" w:hAnsi="Berlin Sans FB" w:cs="Tahoma"/>
          <w:sz w:val="24"/>
          <w:szCs w:val="24"/>
        </w:rPr>
      </w:pPr>
      <w:r w:rsidRPr="00F202F5">
        <w:rPr>
          <w:rFonts w:ascii="Berlin Sans FB" w:eastAsia="Bookman Old Style" w:hAnsi="Berlin Sans FB" w:cs="Tahoma"/>
          <w:sz w:val="24"/>
          <w:szCs w:val="24"/>
          <w:lang w:val="fi-FI"/>
        </w:rPr>
        <w:t xml:space="preserve">UPTD </w:t>
      </w:r>
      <w:r w:rsidRPr="00F202F5">
        <w:rPr>
          <w:rFonts w:ascii="Berlin Sans FB" w:eastAsia="Bookman Old Style" w:hAnsi="Berlin Sans FB" w:cs="Tahoma"/>
          <w:sz w:val="24"/>
          <w:szCs w:val="24"/>
        </w:rPr>
        <w:t>Keselamatan dan Kesehatan Kerja (K3)</w:t>
      </w:r>
      <w:r w:rsidRPr="00F202F5">
        <w:rPr>
          <w:rFonts w:ascii="Berlin Sans FB" w:eastAsia="Bookman Old Style" w:hAnsi="Berlin Sans FB" w:cs="Tahoma"/>
          <w:sz w:val="24"/>
          <w:szCs w:val="24"/>
          <w:lang w:val="fi-FI"/>
        </w:rPr>
        <w:t xml:space="preserve">, </w:t>
      </w:r>
      <w:r w:rsidRPr="00F202F5">
        <w:rPr>
          <w:rFonts w:ascii="Berlin Sans FB" w:eastAsia="Bookman Old Style" w:hAnsi="Berlin Sans FB" w:cs="Tahoma"/>
          <w:sz w:val="24"/>
          <w:szCs w:val="24"/>
        </w:rPr>
        <w:t xml:space="preserve">yang dibantu oleh </w:t>
      </w:r>
      <w:r w:rsidRPr="00F202F5">
        <w:rPr>
          <w:rFonts w:ascii="Berlin Sans FB" w:eastAsia="Bookman Old Style" w:hAnsi="Berlin Sans FB" w:cs="Tahoma"/>
          <w:sz w:val="24"/>
          <w:szCs w:val="24"/>
          <w:lang w:val="fi-FI"/>
        </w:rPr>
        <w:t>:</w:t>
      </w:r>
    </w:p>
    <w:p w:rsidR="0012338B" w:rsidRPr="00F202F5" w:rsidRDefault="003D0332" w:rsidP="0093407F">
      <w:pPr>
        <w:pStyle w:val="ListParagraph"/>
        <w:numPr>
          <w:ilvl w:val="0"/>
          <w:numId w:val="12"/>
        </w:numPr>
        <w:spacing w:line="360" w:lineRule="auto"/>
        <w:ind w:left="851" w:hanging="425"/>
        <w:jc w:val="left"/>
        <w:rPr>
          <w:rFonts w:ascii="Berlin Sans FB" w:eastAsia="Bookman Old Style" w:hAnsi="Berlin Sans FB" w:cs="Tahoma"/>
          <w:sz w:val="24"/>
          <w:szCs w:val="24"/>
        </w:rPr>
      </w:pPr>
      <w:r w:rsidRPr="00F202F5">
        <w:rPr>
          <w:rFonts w:ascii="Berlin Sans FB" w:eastAsia="Bookman Old Style" w:hAnsi="Berlin Sans FB" w:cs="Tahoma"/>
          <w:sz w:val="24"/>
          <w:szCs w:val="24"/>
        </w:rPr>
        <w:t>Sub Bagian Tata Usaha</w:t>
      </w:r>
    </w:p>
    <w:p w:rsidR="0012338B" w:rsidRPr="00F202F5" w:rsidRDefault="003D0332" w:rsidP="0093407F">
      <w:pPr>
        <w:pStyle w:val="ListParagraph"/>
        <w:numPr>
          <w:ilvl w:val="0"/>
          <w:numId w:val="12"/>
        </w:numPr>
        <w:spacing w:line="360" w:lineRule="auto"/>
        <w:ind w:left="851" w:hanging="425"/>
        <w:jc w:val="left"/>
        <w:rPr>
          <w:rFonts w:ascii="Berlin Sans FB" w:eastAsia="Bookman Old Style" w:hAnsi="Berlin Sans FB" w:cs="Tahoma"/>
          <w:sz w:val="24"/>
          <w:szCs w:val="24"/>
        </w:rPr>
      </w:pPr>
      <w:r w:rsidRPr="00F202F5">
        <w:rPr>
          <w:rFonts w:ascii="Berlin Sans FB" w:eastAsia="Bookman Old Style" w:hAnsi="Berlin Sans FB" w:cs="Tahoma"/>
          <w:sz w:val="24"/>
          <w:szCs w:val="24"/>
        </w:rPr>
        <w:t>Seksi Akreditasi dan Standarisasi</w:t>
      </w:r>
    </w:p>
    <w:p w:rsidR="0012338B" w:rsidRPr="00F202F5" w:rsidRDefault="003D0332" w:rsidP="0093407F">
      <w:pPr>
        <w:pStyle w:val="ListParagraph"/>
        <w:numPr>
          <w:ilvl w:val="0"/>
          <w:numId w:val="12"/>
        </w:numPr>
        <w:spacing w:line="360" w:lineRule="auto"/>
        <w:ind w:left="851" w:hanging="425"/>
        <w:jc w:val="left"/>
        <w:rPr>
          <w:rFonts w:ascii="Berlin Sans FB" w:eastAsia="Bookman Old Style" w:hAnsi="Berlin Sans FB" w:cs="Tahoma"/>
          <w:sz w:val="24"/>
          <w:szCs w:val="24"/>
        </w:rPr>
      </w:pPr>
      <w:r w:rsidRPr="00F202F5">
        <w:rPr>
          <w:rFonts w:ascii="Berlin Sans FB" w:eastAsia="Bookman Old Style" w:hAnsi="Berlin Sans FB" w:cs="Tahoma"/>
          <w:sz w:val="24"/>
          <w:szCs w:val="24"/>
        </w:rPr>
        <w:t>Seksi Informasi dan Asosiasi Profesi</w:t>
      </w:r>
    </w:p>
    <w:p w:rsidR="0012338B" w:rsidRPr="00F202F5" w:rsidRDefault="003D0332" w:rsidP="0093407F">
      <w:pPr>
        <w:pStyle w:val="ListParagraph"/>
        <w:numPr>
          <w:ilvl w:val="0"/>
          <w:numId w:val="6"/>
        </w:numPr>
        <w:tabs>
          <w:tab w:val="clear" w:pos="1440"/>
          <w:tab w:val="left" w:pos="851"/>
        </w:tabs>
        <w:spacing w:line="360" w:lineRule="auto"/>
        <w:ind w:left="426" w:hanging="425"/>
        <w:jc w:val="left"/>
        <w:rPr>
          <w:rFonts w:ascii="Berlin Sans FB" w:eastAsia="Bookman Old Style" w:hAnsi="Berlin Sans FB" w:cs="Tahoma"/>
          <w:sz w:val="24"/>
          <w:szCs w:val="24"/>
        </w:rPr>
      </w:pPr>
      <w:r w:rsidRPr="00F202F5">
        <w:rPr>
          <w:rFonts w:ascii="Berlin Sans FB" w:eastAsia="Bookman Old Style" w:hAnsi="Berlin Sans FB" w:cs="Tahoma"/>
          <w:sz w:val="24"/>
          <w:szCs w:val="24"/>
          <w:lang w:val="fi-FI"/>
        </w:rPr>
        <w:t xml:space="preserve">UPTD </w:t>
      </w:r>
      <w:r w:rsidRPr="00F202F5">
        <w:rPr>
          <w:rFonts w:ascii="Berlin Sans FB" w:eastAsia="Bookman Old Style" w:hAnsi="Berlin Sans FB" w:cs="Tahoma"/>
          <w:sz w:val="24"/>
          <w:szCs w:val="24"/>
        </w:rPr>
        <w:t>BLK Payakumbuh</w:t>
      </w:r>
      <w:r w:rsidRPr="00F202F5">
        <w:rPr>
          <w:rFonts w:ascii="Berlin Sans FB" w:eastAsia="Bookman Old Style" w:hAnsi="Berlin Sans FB" w:cs="Tahoma"/>
          <w:sz w:val="24"/>
          <w:szCs w:val="24"/>
          <w:lang w:val="fi-FI"/>
        </w:rPr>
        <w:t xml:space="preserve">, </w:t>
      </w:r>
      <w:r w:rsidRPr="00F202F5">
        <w:rPr>
          <w:rFonts w:ascii="Berlin Sans FB" w:eastAsia="Bookman Old Style" w:hAnsi="Berlin Sans FB" w:cs="Tahoma"/>
          <w:sz w:val="24"/>
          <w:szCs w:val="24"/>
        </w:rPr>
        <w:t xml:space="preserve">yang dibantu oleh </w:t>
      </w:r>
      <w:r w:rsidRPr="00F202F5">
        <w:rPr>
          <w:rFonts w:ascii="Berlin Sans FB" w:eastAsia="Bookman Old Style" w:hAnsi="Berlin Sans FB" w:cs="Tahoma"/>
          <w:sz w:val="24"/>
          <w:szCs w:val="24"/>
          <w:lang w:val="fi-FI"/>
        </w:rPr>
        <w:t>:</w:t>
      </w:r>
    </w:p>
    <w:p w:rsidR="0012338B" w:rsidRPr="00F202F5" w:rsidRDefault="003D0332" w:rsidP="0093407F">
      <w:pPr>
        <w:pStyle w:val="ListParagraph"/>
        <w:numPr>
          <w:ilvl w:val="0"/>
          <w:numId w:val="13"/>
        </w:numPr>
        <w:spacing w:line="360" w:lineRule="auto"/>
        <w:ind w:left="851" w:hanging="425"/>
        <w:jc w:val="left"/>
        <w:rPr>
          <w:rFonts w:ascii="Berlin Sans FB" w:eastAsia="Bookman Old Style" w:hAnsi="Berlin Sans FB" w:cs="Tahoma"/>
          <w:sz w:val="24"/>
          <w:szCs w:val="24"/>
        </w:rPr>
      </w:pPr>
      <w:r w:rsidRPr="00F202F5">
        <w:rPr>
          <w:rFonts w:ascii="Berlin Sans FB" w:eastAsia="Bookman Old Style" w:hAnsi="Berlin Sans FB" w:cs="Tahoma"/>
          <w:sz w:val="24"/>
          <w:szCs w:val="24"/>
        </w:rPr>
        <w:t>Sub Bagian Tata Usaha</w:t>
      </w:r>
    </w:p>
    <w:p w:rsidR="0012338B" w:rsidRPr="00F202F5" w:rsidRDefault="003D0332" w:rsidP="0093407F">
      <w:pPr>
        <w:pStyle w:val="ListParagraph"/>
        <w:numPr>
          <w:ilvl w:val="0"/>
          <w:numId w:val="6"/>
        </w:numPr>
        <w:tabs>
          <w:tab w:val="clear" w:pos="1440"/>
          <w:tab w:val="left" w:pos="851"/>
        </w:tabs>
        <w:spacing w:line="360" w:lineRule="auto"/>
        <w:ind w:left="426" w:hanging="425"/>
        <w:jc w:val="left"/>
        <w:rPr>
          <w:rFonts w:ascii="Berlin Sans FB" w:eastAsia="Bookman Old Style" w:hAnsi="Berlin Sans FB" w:cs="Tahoma"/>
          <w:sz w:val="24"/>
          <w:szCs w:val="24"/>
        </w:rPr>
      </w:pPr>
      <w:r w:rsidRPr="00F202F5">
        <w:rPr>
          <w:rFonts w:ascii="Berlin Sans FB" w:eastAsia="Bookman Old Style" w:hAnsi="Berlin Sans FB" w:cs="Tahoma"/>
          <w:sz w:val="24"/>
          <w:szCs w:val="24"/>
          <w:lang w:val="fi-FI"/>
        </w:rPr>
        <w:t xml:space="preserve">UPTD </w:t>
      </w:r>
      <w:r w:rsidRPr="00F202F5">
        <w:rPr>
          <w:rFonts w:ascii="Berlin Sans FB" w:eastAsia="Bookman Old Style" w:hAnsi="Berlin Sans FB" w:cs="Tahoma"/>
          <w:sz w:val="24"/>
          <w:szCs w:val="24"/>
        </w:rPr>
        <w:t>BLK Padang Panjang</w:t>
      </w:r>
      <w:r w:rsidRPr="00F202F5">
        <w:rPr>
          <w:rFonts w:ascii="Berlin Sans FB" w:eastAsia="Bookman Old Style" w:hAnsi="Berlin Sans FB" w:cs="Tahoma"/>
          <w:sz w:val="24"/>
          <w:szCs w:val="24"/>
          <w:lang w:val="fi-FI"/>
        </w:rPr>
        <w:t xml:space="preserve">, </w:t>
      </w:r>
      <w:r w:rsidRPr="00F202F5">
        <w:rPr>
          <w:rFonts w:ascii="Berlin Sans FB" w:eastAsia="Bookman Old Style" w:hAnsi="Berlin Sans FB" w:cs="Tahoma"/>
          <w:sz w:val="24"/>
          <w:szCs w:val="24"/>
        </w:rPr>
        <w:t>yang dibantu oleh</w:t>
      </w:r>
      <w:r w:rsidRPr="00F202F5">
        <w:rPr>
          <w:rFonts w:ascii="Berlin Sans FB" w:eastAsia="Bookman Old Style" w:hAnsi="Berlin Sans FB" w:cs="Tahoma"/>
          <w:sz w:val="24"/>
          <w:szCs w:val="24"/>
          <w:lang w:val="fi-FI"/>
        </w:rPr>
        <w:t xml:space="preserve"> :</w:t>
      </w:r>
    </w:p>
    <w:p w:rsidR="0012338B" w:rsidRPr="00F202F5" w:rsidRDefault="003D0332" w:rsidP="0093407F">
      <w:pPr>
        <w:pStyle w:val="ListParagraph"/>
        <w:numPr>
          <w:ilvl w:val="0"/>
          <w:numId w:val="14"/>
        </w:numPr>
        <w:spacing w:line="360" w:lineRule="auto"/>
        <w:ind w:left="851" w:hanging="425"/>
        <w:jc w:val="left"/>
        <w:rPr>
          <w:rFonts w:ascii="Berlin Sans FB" w:eastAsia="Bookman Old Style" w:hAnsi="Berlin Sans FB" w:cs="Tahoma"/>
          <w:sz w:val="24"/>
          <w:szCs w:val="24"/>
        </w:rPr>
      </w:pPr>
      <w:r w:rsidRPr="00F202F5">
        <w:rPr>
          <w:rFonts w:ascii="Berlin Sans FB" w:eastAsia="Bookman Old Style" w:hAnsi="Berlin Sans FB" w:cs="Tahoma"/>
          <w:sz w:val="24"/>
          <w:szCs w:val="24"/>
        </w:rPr>
        <w:t>Sub Bagian Tata Usaha</w:t>
      </w:r>
    </w:p>
    <w:p w:rsidR="0012338B" w:rsidRPr="002660AE" w:rsidRDefault="003D0332" w:rsidP="000B68FD">
      <w:pPr>
        <w:numPr>
          <w:ilvl w:val="0"/>
          <w:numId w:val="85"/>
        </w:numPr>
        <w:spacing w:line="480" w:lineRule="auto"/>
        <w:jc w:val="both"/>
        <w:rPr>
          <w:rFonts w:ascii="Berlin Sans FB" w:hAnsi="Berlin Sans FB" w:cs="Tahoma"/>
          <w:b/>
          <w:szCs w:val="22"/>
        </w:rPr>
      </w:pPr>
      <w:r w:rsidRPr="002660AE">
        <w:rPr>
          <w:rFonts w:ascii="Berlin Sans FB" w:hAnsi="Berlin Sans FB" w:cs="Tahoma"/>
          <w:b/>
          <w:szCs w:val="22"/>
        </w:rPr>
        <w:t>ASPEK SUMBERDAYA</w:t>
      </w:r>
    </w:p>
    <w:p w:rsidR="0012338B" w:rsidRPr="002660AE" w:rsidRDefault="003D0332" w:rsidP="000B68FD">
      <w:pPr>
        <w:spacing w:line="360" w:lineRule="auto"/>
        <w:ind w:firstLine="709"/>
        <w:jc w:val="both"/>
        <w:rPr>
          <w:rFonts w:ascii="Berlin Sans FB" w:hAnsi="Berlin Sans FB" w:cs="Tahoma"/>
          <w:szCs w:val="22"/>
          <w:lang w:val="id-ID"/>
        </w:rPr>
      </w:pPr>
      <w:proofErr w:type="gramStart"/>
      <w:r w:rsidRPr="002660AE">
        <w:rPr>
          <w:rFonts w:ascii="Berlin Sans FB" w:hAnsi="Berlin Sans FB" w:cs="Tahoma"/>
          <w:szCs w:val="22"/>
        </w:rPr>
        <w:t>Jumlah personil dan tata laksana Disnakertrans Provinsi Sumatera Barat</w:t>
      </w:r>
      <w:r w:rsidR="000B68FD">
        <w:rPr>
          <w:rFonts w:ascii="Berlin Sans FB" w:hAnsi="Berlin Sans FB" w:cs="Tahoma"/>
          <w:szCs w:val="22"/>
        </w:rPr>
        <w:t>.</w:t>
      </w:r>
      <w:proofErr w:type="gramEnd"/>
      <w:r w:rsidR="000B68FD">
        <w:rPr>
          <w:rFonts w:ascii="Berlin Sans FB" w:hAnsi="Berlin Sans FB" w:cs="Tahoma"/>
          <w:szCs w:val="22"/>
        </w:rPr>
        <w:t xml:space="preserve"> </w:t>
      </w:r>
      <w:r w:rsidRPr="002660AE">
        <w:rPr>
          <w:rFonts w:ascii="Berlin Sans FB" w:hAnsi="Berlin Sans FB" w:cs="Tahoma"/>
          <w:szCs w:val="22"/>
        </w:rPr>
        <w:t xml:space="preserve">Disnakertrans Provinsi Sumatera Barat </w:t>
      </w:r>
      <w:r w:rsidRPr="002660AE">
        <w:rPr>
          <w:rFonts w:ascii="Berlin Sans FB" w:hAnsi="Berlin Sans FB" w:cs="Tahoma"/>
          <w:szCs w:val="22"/>
          <w:lang w:val="sv-SE"/>
        </w:rPr>
        <w:t>tahun 201</w:t>
      </w:r>
      <w:r w:rsidR="00FB0BD6">
        <w:rPr>
          <w:rFonts w:ascii="Berlin Sans FB" w:hAnsi="Berlin Sans FB" w:cs="Tahoma"/>
          <w:szCs w:val="22"/>
          <w:lang w:val="sv-SE"/>
        </w:rPr>
        <w:t>9</w:t>
      </w:r>
      <w:r w:rsidRPr="002660AE">
        <w:rPr>
          <w:rFonts w:ascii="Berlin Sans FB" w:hAnsi="Berlin Sans FB" w:cs="Tahoma"/>
          <w:szCs w:val="22"/>
          <w:lang w:val="sv-SE"/>
        </w:rPr>
        <w:t xml:space="preserve"> di dukung oleh </w:t>
      </w:r>
      <w:r w:rsidRPr="002660AE">
        <w:rPr>
          <w:rFonts w:ascii="Berlin Sans FB" w:hAnsi="Berlin Sans FB" w:cs="Tahoma"/>
          <w:szCs w:val="22"/>
        </w:rPr>
        <w:t>2</w:t>
      </w:r>
      <w:r w:rsidR="00FB0BD6">
        <w:rPr>
          <w:rFonts w:ascii="Berlin Sans FB" w:hAnsi="Berlin Sans FB" w:cs="Tahoma"/>
          <w:szCs w:val="22"/>
        </w:rPr>
        <w:t>11</w:t>
      </w:r>
      <w:r w:rsidRPr="002660AE">
        <w:rPr>
          <w:rFonts w:ascii="Berlin Sans FB" w:hAnsi="Berlin Sans FB" w:cs="Tahoma"/>
          <w:szCs w:val="22"/>
        </w:rPr>
        <w:t xml:space="preserve"> orang pegawai</w:t>
      </w:r>
      <w:r w:rsidRPr="002660AE">
        <w:rPr>
          <w:rFonts w:ascii="Berlin Sans FB" w:hAnsi="Berlin Sans FB" w:cs="Tahoma"/>
          <w:szCs w:val="22"/>
          <w:lang w:val="sv-SE"/>
        </w:rPr>
        <w:t xml:space="preserve"> yang terdiri dari  2</w:t>
      </w:r>
      <w:r w:rsidRPr="002660AE">
        <w:rPr>
          <w:rFonts w:ascii="Berlin Sans FB" w:hAnsi="Berlin Sans FB" w:cs="Tahoma"/>
          <w:szCs w:val="22"/>
        </w:rPr>
        <w:t>1</w:t>
      </w:r>
      <w:r w:rsidR="00FB0BD6">
        <w:rPr>
          <w:rFonts w:ascii="Berlin Sans FB" w:hAnsi="Berlin Sans FB" w:cs="Tahoma"/>
          <w:szCs w:val="22"/>
        </w:rPr>
        <w:t>0</w:t>
      </w:r>
      <w:r w:rsidRPr="002660AE">
        <w:rPr>
          <w:rFonts w:ascii="Berlin Sans FB" w:hAnsi="Berlin Sans FB" w:cs="Tahoma"/>
          <w:szCs w:val="22"/>
          <w:lang w:val="sv-SE"/>
        </w:rPr>
        <w:t xml:space="preserve"> orang Pegawai Negeri Sipil </w:t>
      </w:r>
      <w:r w:rsidRPr="002660AE">
        <w:rPr>
          <w:rFonts w:ascii="Berlin Sans FB" w:hAnsi="Berlin Sans FB" w:cs="Tahoma"/>
          <w:szCs w:val="22"/>
        </w:rPr>
        <w:t xml:space="preserve">dan </w:t>
      </w:r>
      <w:r w:rsidR="00FB0BD6">
        <w:rPr>
          <w:rFonts w:ascii="Berlin Sans FB" w:hAnsi="Berlin Sans FB" w:cs="Tahoma"/>
          <w:szCs w:val="22"/>
        </w:rPr>
        <w:t>1</w:t>
      </w:r>
      <w:r w:rsidRPr="002660AE">
        <w:rPr>
          <w:rFonts w:ascii="Berlin Sans FB" w:hAnsi="Berlin Sans FB" w:cs="Tahoma"/>
          <w:szCs w:val="22"/>
        </w:rPr>
        <w:t xml:space="preserve">  orang pegawai harian </w:t>
      </w:r>
      <w:r w:rsidRPr="002660AE">
        <w:rPr>
          <w:rFonts w:ascii="Berlin Sans FB" w:hAnsi="Berlin Sans FB" w:cs="Tahoma"/>
          <w:szCs w:val="22"/>
          <w:lang w:val="sv-SE"/>
        </w:rPr>
        <w:t>dengan rincian sebagai berikut</w:t>
      </w:r>
      <w:r w:rsidRPr="002660AE">
        <w:rPr>
          <w:rFonts w:ascii="Berlin Sans FB" w:hAnsi="Berlin Sans FB" w:cs="Tahoma"/>
          <w:szCs w:val="22"/>
        </w:rPr>
        <w:t>:</w:t>
      </w:r>
    </w:p>
    <w:p w:rsidR="0012338B" w:rsidRPr="002660AE" w:rsidRDefault="003D0332">
      <w:pPr>
        <w:jc w:val="center"/>
        <w:rPr>
          <w:rFonts w:ascii="Berlin Sans FB" w:hAnsi="Berlin Sans FB" w:cs="Tahoma"/>
          <w:lang w:val="sv-SE"/>
        </w:rPr>
      </w:pPr>
      <w:r w:rsidRPr="002660AE">
        <w:rPr>
          <w:rFonts w:ascii="Berlin Sans FB" w:hAnsi="Berlin Sans FB" w:cs="Tahoma"/>
          <w:lang w:val="sv-SE"/>
        </w:rPr>
        <w:t>Tabel 2.</w:t>
      </w:r>
      <w:r w:rsidRPr="002660AE">
        <w:rPr>
          <w:rFonts w:ascii="Berlin Sans FB" w:hAnsi="Berlin Sans FB" w:cs="Tahoma"/>
        </w:rPr>
        <w:t>2.</w:t>
      </w:r>
      <w:r w:rsidRPr="002660AE">
        <w:rPr>
          <w:rFonts w:ascii="Berlin Sans FB" w:hAnsi="Berlin Sans FB" w:cs="Tahoma"/>
          <w:lang w:val="sv-SE"/>
        </w:rPr>
        <w:t>1</w:t>
      </w:r>
    </w:p>
    <w:p w:rsidR="0012338B" w:rsidRPr="002660AE" w:rsidRDefault="003D0332">
      <w:pPr>
        <w:jc w:val="center"/>
        <w:rPr>
          <w:rFonts w:ascii="Berlin Sans FB" w:hAnsi="Berlin Sans FB" w:cs="Tahoma"/>
        </w:rPr>
      </w:pPr>
      <w:r w:rsidRPr="002660AE">
        <w:rPr>
          <w:rFonts w:ascii="Berlin Sans FB" w:hAnsi="Berlin Sans FB" w:cs="Tahoma"/>
          <w:lang w:val="sv-SE"/>
        </w:rPr>
        <w:t xml:space="preserve">Jumlah Pegawai </w:t>
      </w:r>
      <w:r w:rsidRPr="002660AE">
        <w:rPr>
          <w:rFonts w:ascii="Berlin Sans FB" w:hAnsi="Berlin Sans FB" w:cs="Tahoma"/>
          <w:lang w:val="de-DE"/>
        </w:rPr>
        <w:t>berdasarkan Jabatan</w:t>
      </w:r>
      <w:r w:rsidRPr="002660AE">
        <w:rPr>
          <w:rFonts w:ascii="Berlin Sans FB" w:hAnsi="Berlin Sans FB" w:cs="Tahoma"/>
        </w:rPr>
        <w:t xml:space="preserve"> (Desember 201</w:t>
      </w:r>
      <w:r w:rsidR="00FB0BD6">
        <w:rPr>
          <w:rFonts w:ascii="Berlin Sans FB" w:hAnsi="Berlin Sans FB" w:cs="Tahoma"/>
        </w:rPr>
        <w:t>9</w:t>
      </w:r>
      <w:r w:rsidRPr="002660AE">
        <w:rPr>
          <w:rFonts w:ascii="Berlin Sans FB" w:hAnsi="Berlin Sans FB" w:cs="Tahoma"/>
        </w:rPr>
        <w:t>)</w:t>
      </w:r>
    </w:p>
    <w:tbl>
      <w:tblPr>
        <w:tblpPr w:leftFromText="180" w:rightFromText="180" w:vertAnchor="text" w:horzAnchor="page" w:tblpX="2025" w:tblpY="256"/>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709"/>
        <w:gridCol w:w="3723"/>
        <w:gridCol w:w="2152"/>
        <w:gridCol w:w="2074"/>
      </w:tblGrid>
      <w:tr w:rsidR="0012338B" w:rsidRPr="002660AE" w:rsidTr="00121F2D">
        <w:trPr>
          <w:trHeight w:val="274"/>
        </w:trPr>
        <w:tc>
          <w:tcPr>
            <w:tcW w:w="709" w:type="dxa"/>
            <w:tcBorders>
              <w:top w:val="single" w:sz="4" w:space="0" w:color="auto"/>
              <w:bottom w:val="single" w:sz="4" w:space="0" w:color="auto"/>
            </w:tcBorders>
            <w:shd w:val="clear" w:color="auto" w:fill="C6D9F1" w:themeFill="text2" w:themeFillTint="33"/>
            <w:vAlign w:val="center"/>
          </w:tcPr>
          <w:p w:rsidR="0012338B" w:rsidRPr="002660AE" w:rsidRDefault="003D0332">
            <w:pPr>
              <w:jc w:val="center"/>
              <w:rPr>
                <w:rFonts w:ascii="Berlin Sans FB" w:eastAsia="Calibri" w:hAnsi="Berlin Sans FB" w:cs="Tahoma"/>
              </w:rPr>
            </w:pPr>
            <w:r w:rsidRPr="002660AE">
              <w:rPr>
                <w:rFonts w:ascii="Berlin Sans FB" w:eastAsia="Calibri" w:hAnsi="Berlin Sans FB" w:cs="Tahoma"/>
              </w:rPr>
              <w:t>No</w:t>
            </w:r>
          </w:p>
        </w:tc>
        <w:tc>
          <w:tcPr>
            <w:tcW w:w="3723" w:type="dxa"/>
            <w:tcBorders>
              <w:top w:val="single" w:sz="4" w:space="0" w:color="auto"/>
              <w:bottom w:val="single" w:sz="4" w:space="0" w:color="auto"/>
            </w:tcBorders>
            <w:shd w:val="clear" w:color="auto" w:fill="C6D9F1" w:themeFill="text2" w:themeFillTint="33"/>
            <w:vAlign w:val="center"/>
          </w:tcPr>
          <w:p w:rsidR="0012338B" w:rsidRPr="002660AE" w:rsidRDefault="003D0332">
            <w:pPr>
              <w:jc w:val="center"/>
              <w:rPr>
                <w:rFonts w:ascii="Berlin Sans FB" w:eastAsia="Calibri" w:hAnsi="Berlin Sans FB" w:cs="Tahoma"/>
              </w:rPr>
            </w:pPr>
            <w:r w:rsidRPr="002660AE">
              <w:rPr>
                <w:rFonts w:ascii="Berlin Sans FB" w:eastAsia="Calibri" w:hAnsi="Berlin Sans FB" w:cs="Tahoma"/>
              </w:rPr>
              <w:t>Jabatan</w:t>
            </w:r>
          </w:p>
        </w:tc>
        <w:tc>
          <w:tcPr>
            <w:tcW w:w="2152" w:type="dxa"/>
            <w:tcBorders>
              <w:top w:val="single" w:sz="4" w:space="0" w:color="auto"/>
              <w:bottom w:val="single" w:sz="4" w:space="0" w:color="auto"/>
            </w:tcBorders>
            <w:shd w:val="clear" w:color="auto" w:fill="C6D9F1" w:themeFill="text2" w:themeFillTint="33"/>
            <w:vAlign w:val="center"/>
          </w:tcPr>
          <w:p w:rsidR="0012338B" w:rsidRPr="002660AE" w:rsidRDefault="003D0332">
            <w:pPr>
              <w:jc w:val="center"/>
              <w:rPr>
                <w:rFonts w:ascii="Berlin Sans FB" w:eastAsia="Calibri" w:hAnsi="Berlin Sans FB" w:cs="Tahoma"/>
              </w:rPr>
            </w:pPr>
            <w:r w:rsidRPr="002660AE">
              <w:rPr>
                <w:rFonts w:ascii="Berlin Sans FB" w:eastAsia="Calibri" w:hAnsi="Berlin Sans FB" w:cs="Tahoma"/>
              </w:rPr>
              <w:t>Jumlah (orang)</w:t>
            </w:r>
          </w:p>
        </w:tc>
        <w:tc>
          <w:tcPr>
            <w:tcW w:w="2074" w:type="dxa"/>
            <w:tcBorders>
              <w:top w:val="single" w:sz="4" w:space="0" w:color="auto"/>
              <w:bottom w:val="single" w:sz="4" w:space="0" w:color="auto"/>
            </w:tcBorders>
            <w:shd w:val="clear" w:color="auto" w:fill="C6D9F1" w:themeFill="text2" w:themeFillTint="33"/>
            <w:vAlign w:val="center"/>
          </w:tcPr>
          <w:p w:rsidR="0012338B" w:rsidRPr="002660AE" w:rsidRDefault="003D0332">
            <w:pPr>
              <w:jc w:val="center"/>
              <w:rPr>
                <w:rFonts w:ascii="Berlin Sans FB" w:eastAsia="Calibri" w:hAnsi="Berlin Sans FB" w:cs="Tahoma"/>
              </w:rPr>
            </w:pPr>
            <w:r w:rsidRPr="002660AE">
              <w:rPr>
                <w:rFonts w:ascii="Berlin Sans FB" w:eastAsia="Calibri" w:hAnsi="Berlin Sans FB" w:cs="Tahoma"/>
              </w:rPr>
              <w:t>%</w:t>
            </w:r>
          </w:p>
        </w:tc>
      </w:tr>
      <w:tr w:rsidR="0012338B" w:rsidRPr="002660AE" w:rsidTr="00121F2D">
        <w:trPr>
          <w:trHeight w:val="201"/>
        </w:trPr>
        <w:tc>
          <w:tcPr>
            <w:tcW w:w="709" w:type="dxa"/>
            <w:tcBorders>
              <w:top w:val="single" w:sz="4" w:space="0" w:color="auto"/>
            </w:tcBorders>
            <w:vAlign w:val="center"/>
          </w:tcPr>
          <w:p w:rsidR="0012338B" w:rsidRPr="002660AE" w:rsidRDefault="003D0332">
            <w:pPr>
              <w:jc w:val="center"/>
              <w:rPr>
                <w:rFonts w:ascii="Berlin Sans FB" w:eastAsia="Calibri" w:hAnsi="Berlin Sans FB" w:cs="Tahoma"/>
              </w:rPr>
            </w:pPr>
            <w:r w:rsidRPr="002660AE">
              <w:rPr>
                <w:rFonts w:ascii="Berlin Sans FB" w:eastAsia="Calibri" w:hAnsi="Berlin Sans FB" w:cs="Tahoma"/>
              </w:rPr>
              <w:t>1.</w:t>
            </w:r>
          </w:p>
        </w:tc>
        <w:tc>
          <w:tcPr>
            <w:tcW w:w="3723" w:type="dxa"/>
            <w:tcBorders>
              <w:top w:val="single" w:sz="4" w:space="0" w:color="auto"/>
            </w:tcBorders>
            <w:vAlign w:val="center"/>
          </w:tcPr>
          <w:p w:rsidR="0012338B" w:rsidRPr="002660AE" w:rsidRDefault="003D0332">
            <w:pPr>
              <w:rPr>
                <w:rFonts w:ascii="Berlin Sans FB" w:eastAsia="Calibri" w:hAnsi="Berlin Sans FB" w:cs="Tahoma"/>
              </w:rPr>
            </w:pPr>
            <w:r w:rsidRPr="002660AE">
              <w:rPr>
                <w:rFonts w:ascii="Berlin Sans FB" w:eastAsia="Calibri" w:hAnsi="Berlin Sans FB" w:cs="Tahoma"/>
              </w:rPr>
              <w:t>Struktural :</w:t>
            </w:r>
          </w:p>
        </w:tc>
        <w:tc>
          <w:tcPr>
            <w:tcW w:w="2152" w:type="dxa"/>
            <w:tcBorders>
              <w:top w:val="single" w:sz="4" w:space="0" w:color="auto"/>
            </w:tcBorders>
            <w:vAlign w:val="center"/>
          </w:tcPr>
          <w:p w:rsidR="0012338B" w:rsidRPr="002660AE" w:rsidRDefault="00BF6EE4">
            <w:pPr>
              <w:jc w:val="center"/>
              <w:rPr>
                <w:rFonts w:ascii="Berlin Sans FB" w:eastAsia="Calibri" w:hAnsi="Berlin Sans FB" w:cs="Tahoma"/>
              </w:rPr>
            </w:pPr>
            <w:r>
              <w:rPr>
                <w:rFonts w:ascii="Berlin Sans FB" w:eastAsia="Calibri" w:hAnsi="Berlin Sans FB" w:cs="Tahoma"/>
              </w:rPr>
              <w:t>35</w:t>
            </w:r>
          </w:p>
        </w:tc>
        <w:tc>
          <w:tcPr>
            <w:tcW w:w="2074" w:type="dxa"/>
            <w:tcBorders>
              <w:top w:val="single" w:sz="4" w:space="0" w:color="auto"/>
            </w:tcBorders>
            <w:vAlign w:val="center"/>
          </w:tcPr>
          <w:p w:rsidR="0012338B" w:rsidRPr="002660AE" w:rsidRDefault="00BF6EE4">
            <w:pPr>
              <w:jc w:val="center"/>
              <w:rPr>
                <w:rFonts w:ascii="Berlin Sans FB" w:eastAsia="Calibri" w:hAnsi="Berlin Sans FB" w:cs="Tahoma"/>
              </w:rPr>
            </w:pPr>
            <w:r>
              <w:rPr>
                <w:rFonts w:ascii="Berlin Sans FB" w:eastAsia="Calibri" w:hAnsi="Berlin Sans FB" w:cs="Tahoma"/>
              </w:rPr>
              <w:t>16,67</w:t>
            </w:r>
          </w:p>
        </w:tc>
      </w:tr>
      <w:tr w:rsidR="0012338B" w:rsidRPr="002660AE" w:rsidTr="00121F2D">
        <w:trPr>
          <w:trHeight w:val="234"/>
        </w:trPr>
        <w:tc>
          <w:tcPr>
            <w:tcW w:w="709" w:type="dxa"/>
            <w:vAlign w:val="center"/>
          </w:tcPr>
          <w:p w:rsidR="0012338B" w:rsidRPr="002660AE" w:rsidRDefault="0012338B">
            <w:pPr>
              <w:jc w:val="center"/>
              <w:rPr>
                <w:rFonts w:ascii="Berlin Sans FB" w:eastAsia="Calibri" w:hAnsi="Berlin Sans FB" w:cs="Tahoma"/>
              </w:rPr>
            </w:pPr>
          </w:p>
        </w:tc>
        <w:tc>
          <w:tcPr>
            <w:tcW w:w="3723" w:type="dxa"/>
            <w:vAlign w:val="center"/>
          </w:tcPr>
          <w:p w:rsidR="0012338B" w:rsidRPr="002660AE" w:rsidRDefault="003D0332">
            <w:pPr>
              <w:rPr>
                <w:rFonts w:ascii="Berlin Sans FB" w:eastAsia="Calibri" w:hAnsi="Berlin Sans FB" w:cs="Tahoma"/>
              </w:rPr>
            </w:pPr>
            <w:r w:rsidRPr="002660AE">
              <w:rPr>
                <w:rFonts w:ascii="Berlin Sans FB" w:eastAsia="Calibri" w:hAnsi="Berlin Sans FB" w:cs="Tahoma"/>
              </w:rPr>
              <w:t>Esselon II</w:t>
            </w:r>
          </w:p>
        </w:tc>
        <w:tc>
          <w:tcPr>
            <w:tcW w:w="2152" w:type="dxa"/>
            <w:vAlign w:val="center"/>
          </w:tcPr>
          <w:p w:rsidR="0012338B" w:rsidRPr="002660AE" w:rsidRDefault="003D0332">
            <w:pPr>
              <w:jc w:val="center"/>
              <w:rPr>
                <w:rFonts w:ascii="Berlin Sans FB" w:eastAsia="Calibri" w:hAnsi="Berlin Sans FB" w:cs="Tahoma"/>
              </w:rPr>
            </w:pPr>
            <w:r w:rsidRPr="002660AE">
              <w:rPr>
                <w:rFonts w:ascii="Berlin Sans FB" w:eastAsia="Calibri" w:hAnsi="Berlin Sans FB" w:cs="Tahoma"/>
              </w:rPr>
              <w:t>1</w:t>
            </w:r>
          </w:p>
        </w:tc>
        <w:tc>
          <w:tcPr>
            <w:tcW w:w="2074" w:type="dxa"/>
            <w:vAlign w:val="center"/>
          </w:tcPr>
          <w:p w:rsidR="0012338B" w:rsidRPr="002660AE" w:rsidRDefault="0012338B">
            <w:pPr>
              <w:jc w:val="center"/>
              <w:rPr>
                <w:rFonts w:ascii="Berlin Sans FB" w:eastAsia="Calibri" w:hAnsi="Berlin Sans FB" w:cs="Tahoma"/>
              </w:rPr>
            </w:pPr>
          </w:p>
        </w:tc>
      </w:tr>
      <w:tr w:rsidR="0012338B" w:rsidRPr="002660AE" w:rsidTr="00121F2D">
        <w:tc>
          <w:tcPr>
            <w:tcW w:w="709" w:type="dxa"/>
            <w:vAlign w:val="center"/>
          </w:tcPr>
          <w:p w:rsidR="0012338B" w:rsidRPr="002660AE" w:rsidRDefault="0012338B">
            <w:pPr>
              <w:jc w:val="center"/>
              <w:rPr>
                <w:rFonts w:ascii="Berlin Sans FB" w:eastAsia="Calibri" w:hAnsi="Berlin Sans FB" w:cs="Tahoma"/>
              </w:rPr>
            </w:pPr>
          </w:p>
        </w:tc>
        <w:tc>
          <w:tcPr>
            <w:tcW w:w="3723" w:type="dxa"/>
            <w:vAlign w:val="center"/>
          </w:tcPr>
          <w:p w:rsidR="0012338B" w:rsidRPr="002660AE" w:rsidRDefault="003D0332">
            <w:pPr>
              <w:rPr>
                <w:rFonts w:ascii="Berlin Sans FB" w:eastAsia="Calibri" w:hAnsi="Berlin Sans FB" w:cs="Tahoma"/>
              </w:rPr>
            </w:pPr>
            <w:r w:rsidRPr="002660AE">
              <w:rPr>
                <w:rFonts w:ascii="Berlin Sans FB" w:eastAsia="Calibri" w:hAnsi="Berlin Sans FB" w:cs="Tahoma"/>
              </w:rPr>
              <w:t>Esselon III</w:t>
            </w:r>
          </w:p>
        </w:tc>
        <w:tc>
          <w:tcPr>
            <w:tcW w:w="2152" w:type="dxa"/>
            <w:vAlign w:val="center"/>
          </w:tcPr>
          <w:p w:rsidR="0012338B" w:rsidRPr="002660AE" w:rsidRDefault="00FB0BD6">
            <w:pPr>
              <w:jc w:val="center"/>
              <w:rPr>
                <w:rFonts w:ascii="Berlin Sans FB" w:eastAsia="Calibri" w:hAnsi="Berlin Sans FB" w:cs="Tahoma"/>
              </w:rPr>
            </w:pPr>
            <w:r>
              <w:rPr>
                <w:rFonts w:ascii="Berlin Sans FB" w:eastAsia="Calibri" w:hAnsi="Berlin Sans FB" w:cs="Tahoma"/>
              </w:rPr>
              <w:t>9</w:t>
            </w:r>
          </w:p>
        </w:tc>
        <w:tc>
          <w:tcPr>
            <w:tcW w:w="2074" w:type="dxa"/>
            <w:vAlign w:val="center"/>
          </w:tcPr>
          <w:p w:rsidR="0012338B" w:rsidRPr="002660AE" w:rsidRDefault="0012338B">
            <w:pPr>
              <w:jc w:val="center"/>
              <w:rPr>
                <w:rFonts w:ascii="Berlin Sans FB" w:eastAsia="Calibri" w:hAnsi="Berlin Sans FB" w:cs="Tahoma"/>
              </w:rPr>
            </w:pPr>
          </w:p>
        </w:tc>
      </w:tr>
      <w:tr w:rsidR="0012338B" w:rsidRPr="002660AE" w:rsidTr="00121F2D">
        <w:tc>
          <w:tcPr>
            <w:tcW w:w="709" w:type="dxa"/>
            <w:vAlign w:val="center"/>
          </w:tcPr>
          <w:p w:rsidR="0012338B" w:rsidRPr="002660AE" w:rsidRDefault="0012338B">
            <w:pPr>
              <w:jc w:val="center"/>
              <w:rPr>
                <w:rFonts w:ascii="Berlin Sans FB" w:eastAsia="Calibri" w:hAnsi="Berlin Sans FB" w:cs="Tahoma"/>
              </w:rPr>
            </w:pPr>
          </w:p>
        </w:tc>
        <w:tc>
          <w:tcPr>
            <w:tcW w:w="3723" w:type="dxa"/>
            <w:vAlign w:val="center"/>
          </w:tcPr>
          <w:p w:rsidR="0012338B" w:rsidRPr="002660AE" w:rsidRDefault="003D0332">
            <w:pPr>
              <w:rPr>
                <w:rFonts w:ascii="Berlin Sans FB" w:eastAsia="Calibri" w:hAnsi="Berlin Sans FB" w:cs="Tahoma"/>
              </w:rPr>
            </w:pPr>
            <w:r w:rsidRPr="002660AE">
              <w:rPr>
                <w:rFonts w:ascii="Berlin Sans FB" w:eastAsia="Calibri" w:hAnsi="Berlin Sans FB" w:cs="Tahoma"/>
              </w:rPr>
              <w:t>Esselon IV</w:t>
            </w:r>
          </w:p>
        </w:tc>
        <w:tc>
          <w:tcPr>
            <w:tcW w:w="2152" w:type="dxa"/>
            <w:vAlign w:val="center"/>
          </w:tcPr>
          <w:p w:rsidR="0012338B" w:rsidRPr="002660AE" w:rsidRDefault="003D0332" w:rsidP="00FB0BD6">
            <w:pPr>
              <w:jc w:val="center"/>
              <w:rPr>
                <w:rFonts w:ascii="Berlin Sans FB" w:eastAsia="Calibri" w:hAnsi="Berlin Sans FB" w:cs="Tahoma"/>
              </w:rPr>
            </w:pPr>
            <w:r w:rsidRPr="002660AE">
              <w:rPr>
                <w:rFonts w:ascii="Berlin Sans FB" w:eastAsia="Calibri" w:hAnsi="Berlin Sans FB" w:cs="Tahoma"/>
              </w:rPr>
              <w:t>2</w:t>
            </w:r>
            <w:r w:rsidR="00FB0BD6">
              <w:rPr>
                <w:rFonts w:ascii="Berlin Sans FB" w:eastAsia="Calibri" w:hAnsi="Berlin Sans FB" w:cs="Tahoma"/>
              </w:rPr>
              <w:t>5</w:t>
            </w:r>
          </w:p>
        </w:tc>
        <w:tc>
          <w:tcPr>
            <w:tcW w:w="2074" w:type="dxa"/>
            <w:vAlign w:val="center"/>
          </w:tcPr>
          <w:p w:rsidR="0012338B" w:rsidRPr="002660AE" w:rsidRDefault="0012338B">
            <w:pPr>
              <w:jc w:val="center"/>
              <w:rPr>
                <w:rFonts w:ascii="Berlin Sans FB" w:eastAsia="Calibri" w:hAnsi="Berlin Sans FB" w:cs="Tahoma"/>
              </w:rPr>
            </w:pPr>
          </w:p>
        </w:tc>
      </w:tr>
      <w:tr w:rsidR="0012338B" w:rsidRPr="002660AE" w:rsidTr="00121F2D">
        <w:tc>
          <w:tcPr>
            <w:tcW w:w="709" w:type="dxa"/>
            <w:vAlign w:val="center"/>
          </w:tcPr>
          <w:p w:rsidR="0012338B" w:rsidRPr="002660AE" w:rsidRDefault="003D0332">
            <w:pPr>
              <w:jc w:val="center"/>
              <w:rPr>
                <w:rFonts w:ascii="Berlin Sans FB" w:eastAsia="Calibri" w:hAnsi="Berlin Sans FB" w:cs="Tahoma"/>
              </w:rPr>
            </w:pPr>
            <w:r w:rsidRPr="002660AE">
              <w:rPr>
                <w:rFonts w:ascii="Berlin Sans FB" w:eastAsia="Calibri" w:hAnsi="Berlin Sans FB" w:cs="Tahoma"/>
              </w:rPr>
              <w:t>2.</w:t>
            </w:r>
          </w:p>
        </w:tc>
        <w:tc>
          <w:tcPr>
            <w:tcW w:w="3723" w:type="dxa"/>
            <w:vAlign w:val="center"/>
          </w:tcPr>
          <w:p w:rsidR="0012338B" w:rsidRPr="002660AE" w:rsidRDefault="003D0332">
            <w:pPr>
              <w:rPr>
                <w:rFonts w:ascii="Berlin Sans FB" w:eastAsia="Calibri" w:hAnsi="Berlin Sans FB" w:cs="Tahoma"/>
              </w:rPr>
            </w:pPr>
            <w:r w:rsidRPr="002660AE">
              <w:rPr>
                <w:rFonts w:ascii="Berlin Sans FB" w:eastAsia="Calibri" w:hAnsi="Berlin Sans FB" w:cs="Tahoma"/>
              </w:rPr>
              <w:t>Fungsional  :</w:t>
            </w:r>
          </w:p>
        </w:tc>
        <w:tc>
          <w:tcPr>
            <w:tcW w:w="2152" w:type="dxa"/>
            <w:vAlign w:val="center"/>
          </w:tcPr>
          <w:p w:rsidR="0012338B" w:rsidRPr="002660AE" w:rsidRDefault="00BF6EE4">
            <w:pPr>
              <w:jc w:val="center"/>
              <w:rPr>
                <w:rFonts w:ascii="Berlin Sans FB" w:eastAsia="Calibri" w:hAnsi="Berlin Sans FB" w:cs="Tahoma"/>
              </w:rPr>
            </w:pPr>
            <w:r>
              <w:rPr>
                <w:rFonts w:ascii="Berlin Sans FB" w:eastAsia="Calibri" w:hAnsi="Berlin Sans FB" w:cs="Tahoma"/>
              </w:rPr>
              <w:t>86</w:t>
            </w:r>
          </w:p>
        </w:tc>
        <w:tc>
          <w:tcPr>
            <w:tcW w:w="2074" w:type="dxa"/>
            <w:vAlign w:val="center"/>
          </w:tcPr>
          <w:p w:rsidR="0012338B" w:rsidRPr="002660AE" w:rsidRDefault="00BF6EE4">
            <w:pPr>
              <w:jc w:val="center"/>
              <w:rPr>
                <w:rFonts w:ascii="Berlin Sans FB" w:eastAsia="Calibri" w:hAnsi="Berlin Sans FB" w:cs="Tahoma"/>
              </w:rPr>
            </w:pPr>
            <w:r>
              <w:rPr>
                <w:rFonts w:ascii="Berlin Sans FB" w:eastAsia="Calibri" w:hAnsi="Berlin Sans FB" w:cs="Tahoma"/>
              </w:rPr>
              <w:t>40,95</w:t>
            </w:r>
          </w:p>
        </w:tc>
      </w:tr>
      <w:tr w:rsidR="0012338B" w:rsidRPr="002660AE" w:rsidTr="00121F2D">
        <w:trPr>
          <w:trHeight w:val="248"/>
        </w:trPr>
        <w:tc>
          <w:tcPr>
            <w:tcW w:w="709" w:type="dxa"/>
            <w:vAlign w:val="center"/>
          </w:tcPr>
          <w:p w:rsidR="0012338B" w:rsidRPr="002660AE" w:rsidRDefault="0012338B">
            <w:pPr>
              <w:jc w:val="center"/>
              <w:rPr>
                <w:rFonts w:ascii="Berlin Sans FB" w:eastAsia="Calibri" w:hAnsi="Berlin Sans FB" w:cs="Tahoma"/>
              </w:rPr>
            </w:pPr>
          </w:p>
        </w:tc>
        <w:tc>
          <w:tcPr>
            <w:tcW w:w="3723" w:type="dxa"/>
          </w:tcPr>
          <w:p w:rsidR="0012338B" w:rsidRPr="002660AE" w:rsidRDefault="003D0332">
            <w:pPr>
              <w:pStyle w:val="ListParagraph"/>
              <w:numPr>
                <w:ilvl w:val="0"/>
                <w:numId w:val="15"/>
              </w:numPr>
              <w:spacing w:after="0" w:line="240" w:lineRule="auto"/>
              <w:ind w:left="176" w:hanging="142"/>
              <w:jc w:val="left"/>
              <w:rPr>
                <w:rFonts w:ascii="Berlin Sans FB" w:hAnsi="Berlin Sans FB" w:cs="Tahoma"/>
                <w:sz w:val="24"/>
                <w:szCs w:val="24"/>
                <w:lang w:val="en-GB"/>
              </w:rPr>
            </w:pPr>
            <w:r w:rsidRPr="002660AE">
              <w:rPr>
                <w:rFonts w:ascii="Berlin Sans FB" w:hAnsi="Berlin Sans FB" w:cs="Tahoma"/>
                <w:sz w:val="24"/>
                <w:szCs w:val="24"/>
              </w:rPr>
              <w:t xml:space="preserve">Mediator </w:t>
            </w:r>
            <w:r w:rsidRPr="002660AE">
              <w:rPr>
                <w:rFonts w:ascii="Berlin Sans FB" w:hAnsi="Berlin Sans FB" w:cs="Tahoma"/>
                <w:sz w:val="24"/>
                <w:szCs w:val="24"/>
                <w:lang w:val="id-ID"/>
              </w:rPr>
              <w:t>Hubungan Industrial</w:t>
            </w:r>
          </w:p>
        </w:tc>
        <w:tc>
          <w:tcPr>
            <w:tcW w:w="2152" w:type="dxa"/>
          </w:tcPr>
          <w:p w:rsidR="0012338B" w:rsidRPr="002660AE" w:rsidRDefault="00FB0BD6">
            <w:pPr>
              <w:jc w:val="center"/>
              <w:rPr>
                <w:rFonts w:ascii="Berlin Sans FB" w:eastAsia="Calibri" w:hAnsi="Berlin Sans FB" w:cs="Tahoma"/>
              </w:rPr>
            </w:pPr>
            <w:r>
              <w:rPr>
                <w:rFonts w:ascii="Berlin Sans FB" w:eastAsia="Calibri" w:hAnsi="Berlin Sans FB" w:cs="Tahoma"/>
              </w:rPr>
              <w:t>7</w:t>
            </w:r>
          </w:p>
        </w:tc>
        <w:tc>
          <w:tcPr>
            <w:tcW w:w="2074" w:type="dxa"/>
          </w:tcPr>
          <w:p w:rsidR="0012338B" w:rsidRPr="002660AE" w:rsidRDefault="0012338B">
            <w:pPr>
              <w:jc w:val="center"/>
              <w:rPr>
                <w:rFonts w:ascii="Berlin Sans FB" w:eastAsia="Calibri" w:hAnsi="Berlin Sans FB" w:cs="Tahoma"/>
              </w:rPr>
            </w:pPr>
          </w:p>
        </w:tc>
      </w:tr>
      <w:tr w:rsidR="0012338B" w:rsidRPr="002660AE" w:rsidTr="00121F2D">
        <w:trPr>
          <w:trHeight w:val="248"/>
        </w:trPr>
        <w:tc>
          <w:tcPr>
            <w:tcW w:w="709" w:type="dxa"/>
            <w:vAlign w:val="center"/>
          </w:tcPr>
          <w:p w:rsidR="0012338B" w:rsidRPr="002660AE" w:rsidRDefault="0012338B">
            <w:pPr>
              <w:jc w:val="center"/>
              <w:rPr>
                <w:rFonts w:ascii="Berlin Sans FB" w:eastAsia="Calibri" w:hAnsi="Berlin Sans FB" w:cs="Tahoma"/>
              </w:rPr>
            </w:pPr>
          </w:p>
        </w:tc>
        <w:tc>
          <w:tcPr>
            <w:tcW w:w="3723" w:type="dxa"/>
          </w:tcPr>
          <w:p w:rsidR="0012338B" w:rsidRPr="002660AE" w:rsidRDefault="003D0332">
            <w:pPr>
              <w:pStyle w:val="ListParagraph"/>
              <w:numPr>
                <w:ilvl w:val="0"/>
                <w:numId w:val="15"/>
              </w:numPr>
              <w:spacing w:after="0" w:line="240" w:lineRule="auto"/>
              <w:ind w:left="176" w:hanging="142"/>
              <w:jc w:val="left"/>
              <w:rPr>
                <w:rFonts w:ascii="Berlin Sans FB" w:hAnsi="Berlin Sans FB" w:cs="Tahoma"/>
                <w:sz w:val="24"/>
                <w:szCs w:val="24"/>
                <w:lang w:val="id-ID"/>
              </w:rPr>
            </w:pPr>
            <w:r w:rsidRPr="002660AE">
              <w:rPr>
                <w:rFonts w:ascii="Berlin Sans FB" w:hAnsi="Berlin Sans FB" w:cs="Tahoma"/>
                <w:sz w:val="24"/>
                <w:szCs w:val="24"/>
                <w:lang w:val="en-GB"/>
              </w:rPr>
              <w:t>Pengantar Kerja</w:t>
            </w:r>
          </w:p>
        </w:tc>
        <w:tc>
          <w:tcPr>
            <w:tcW w:w="2152" w:type="dxa"/>
          </w:tcPr>
          <w:p w:rsidR="0012338B" w:rsidRPr="002660AE" w:rsidRDefault="003D0332" w:rsidP="00FB0BD6">
            <w:pPr>
              <w:jc w:val="center"/>
              <w:rPr>
                <w:rFonts w:ascii="Berlin Sans FB" w:eastAsia="Calibri" w:hAnsi="Berlin Sans FB" w:cs="Tahoma"/>
              </w:rPr>
            </w:pPr>
            <w:r w:rsidRPr="002660AE">
              <w:rPr>
                <w:rFonts w:ascii="Berlin Sans FB" w:eastAsia="Calibri" w:hAnsi="Berlin Sans FB" w:cs="Tahoma"/>
              </w:rPr>
              <w:t>1</w:t>
            </w:r>
            <w:r w:rsidR="00FB0BD6">
              <w:rPr>
                <w:rFonts w:ascii="Berlin Sans FB" w:eastAsia="Calibri" w:hAnsi="Berlin Sans FB" w:cs="Tahoma"/>
              </w:rPr>
              <w:t>3</w:t>
            </w:r>
          </w:p>
        </w:tc>
        <w:tc>
          <w:tcPr>
            <w:tcW w:w="2074" w:type="dxa"/>
          </w:tcPr>
          <w:p w:rsidR="0012338B" w:rsidRPr="002660AE" w:rsidRDefault="0012338B">
            <w:pPr>
              <w:jc w:val="center"/>
              <w:rPr>
                <w:rFonts w:ascii="Berlin Sans FB" w:eastAsia="Calibri" w:hAnsi="Berlin Sans FB" w:cs="Tahoma"/>
                <w:lang w:val="id-ID"/>
              </w:rPr>
            </w:pPr>
          </w:p>
        </w:tc>
      </w:tr>
      <w:tr w:rsidR="0012338B" w:rsidRPr="002660AE" w:rsidTr="00121F2D">
        <w:trPr>
          <w:trHeight w:val="198"/>
        </w:trPr>
        <w:tc>
          <w:tcPr>
            <w:tcW w:w="709" w:type="dxa"/>
            <w:vAlign w:val="center"/>
          </w:tcPr>
          <w:p w:rsidR="0012338B" w:rsidRPr="002660AE" w:rsidRDefault="0012338B">
            <w:pPr>
              <w:jc w:val="center"/>
              <w:rPr>
                <w:rFonts w:ascii="Berlin Sans FB" w:eastAsia="Calibri" w:hAnsi="Berlin Sans FB" w:cs="Tahoma"/>
              </w:rPr>
            </w:pPr>
          </w:p>
        </w:tc>
        <w:tc>
          <w:tcPr>
            <w:tcW w:w="3723" w:type="dxa"/>
            <w:vAlign w:val="center"/>
          </w:tcPr>
          <w:p w:rsidR="0012338B" w:rsidRPr="002660AE" w:rsidRDefault="003D0332">
            <w:pPr>
              <w:pStyle w:val="ListParagraph"/>
              <w:numPr>
                <w:ilvl w:val="0"/>
                <w:numId w:val="15"/>
              </w:numPr>
              <w:spacing w:after="0" w:line="240" w:lineRule="auto"/>
              <w:ind w:left="176" w:hanging="142"/>
              <w:jc w:val="left"/>
              <w:rPr>
                <w:rFonts w:ascii="Berlin Sans FB" w:hAnsi="Berlin Sans FB" w:cs="Tahoma"/>
                <w:sz w:val="24"/>
                <w:szCs w:val="24"/>
                <w:lang w:val="id-ID"/>
              </w:rPr>
            </w:pPr>
            <w:r w:rsidRPr="002660AE">
              <w:rPr>
                <w:rFonts w:ascii="Berlin Sans FB" w:hAnsi="Berlin Sans FB" w:cs="Tahoma"/>
                <w:sz w:val="24"/>
                <w:szCs w:val="24"/>
                <w:lang w:val="en-GB"/>
              </w:rPr>
              <w:t>Pengawas Tenaga Kerja</w:t>
            </w:r>
          </w:p>
        </w:tc>
        <w:tc>
          <w:tcPr>
            <w:tcW w:w="2152" w:type="dxa"/>
            <w:vAlign w:val="center"/>
          </w:tcPr>
          <w:p w:rsidR="0012338B" w:rsidRPr="002660AE" w:rsidRDefault="00FB0BD6">
            <w:pPr>
              <w:jc w:val="center"/>
              <w:rPr>
                <w:rFonts w:ascii="Berlin Sans FB" w:eastAsia="Calibri" w:hAnsi="Berlin Sans FB" w:cs="Tahoma"/>
              </w:rPr>
            </w:pPr>
            <w:r>
              <w:rPr>
                <w:rFonts w:ascii="Berlin Sans FB" w:eastAsia="Calibri" w:hAnsi="Berlin Sans FB" w:cs="Tahoma"/>
              </w:rPr>
              <w:t>31</w:t>
            </w:r>
          </w:p>
        </w:tc>
        <w:tc>
          <w:tcPr>
            <w:tcW w:w="2074" w:type="dxa"/>
            <w:vAlign w:val="center"/>
          </w:tcPr>
          <w:p w:rsidR="0012338B" w:rsidRPr="002660AE" w:rsidRDefault="0012338B">
            <w:pPr>
              <w:jc w:val="center"/>
              <w:rPr>
                <w:rFonts w:ascii="Berlin Sans FB" w:eastAsia="Calibri" w:hAnsi="Berlin Sans FB" w:cs="Tahoma"/>
                <w:lang w:val="id-ID"/>
              </w:rPr>
            </w:pPr>
          </w:p>
        </w:tc>
      </w:tr>
      <w:tr w:rsidR="0012338B" w:rsidRPr="002660AE" w:rsidTr="00121F2D">
        <w:trPr>
          <w:trHeight w:val="343"/>
        </w:trPr>
        <w:tc>
          <w:tcPr>
            <w:tcW w:w="709" w:type="dxa"/>
            <w:vAlign w:val="center"/>
          </w:tcPr>
          <w:p w:rsidR="0012338B" w:rsidRPr="002660AE" w:rsidRDefault="0012338B">
            <w:pPr>
              <w:jc w:val="center"/>
              <w:rPr>
                <w:rFonts w:ascii="Berlin Sans FB" w:eastAsia="Calibri" w:hAnsi="Berlin Sans FB" w:cs="Tahoma"/>
              </w:rPr>
            </w:pPr>
          </w:p>
        </w:tc>
        <w:tc>
          <w:tcPr>
            <w:tcW w:w="3723" w:type="dxa"/>
            <w:vAlign w:val="center"/>
          </w:tcPr>
          <w:p w:rsidR="0012338B" w:rsidRPr="002660AE" w:rsidRDefault="003D0332">
            <w:pPr>
              <w:pStyle w:val="ListParagraph"/>
              <w:numPr>
                <w:ilvl w:val="0"/>
                <w:numId w:val="15"/>
              </w:numPr>
              <w:spacing w:after="0" w:line="240" w:lineRule="auto"/>
              <w:ind w:left="176" w:hanging="142"/>
              <w:jc w:val="left"/>
              <w:rPr>
                <w:rFonts w:ascii="Berlin Sans FB" w:hAnsi="Berlin Sans FB" w:cs="Tahoma"/>
                <w:sz w:val="24"/>
                <w:szCs w:val="24"/>
                <w:lang w:val="en-GB"/>
              </w:rPr>
            </w:pPr>
            <w:r w:rsidRPr="002660AE">
              <w:rPr>
                <w:rFonts w:ascii="Berlin Sans FB" w:hAnsi="Berlin Sans FB" w:cs="Tahoma"/>
                <w:sz w:val="24"/>
                <w:szCs w:val="24"/>
                <w:lang w:val="id-ID"/>
              </w:rPr>
              <w:t>Penggerak Swadaya Masyarakat</w:t>
            </w:r>
          </w:p>
        </w:tc>
        <w:tc>
          <w:tcPr>
            <w:tcW w:w="2152" w:type="dxa"/>
            <w:vAlign w:val="center"/>
          </w:tcPr>
          <w:p w:rsidR="0012338B" w:rsidRPr="00FB0BD6" w:rsidRDefault="00FB0BD6">
            <w:pPr>
              <w:jc w:val="center"/>
              <w:rPr>
                <w:rFonts w:ascii="Berlin Sans FB" w:eastAsia="Calibri" w:hAnsi="Berlin Sans FB" w:cs="Tahoma"/>
              </w:rPr>
            </w:pPr>
            <w:r>
              <w:rPr>
                <w:rFonts w:ascii="Berlin Sans FB" w:eastAsia="Calibri" w:hAnsi="Berlin Sans FB" w:cs="Tahoma"/>
              </w:rPr>
              <w:t>5</w:t>
            </w:r>
          </w:p>
        </w:tc>
        <w:tc>
          <w:tcPr>
            <w:tcW w:w="2074" w:type="dxa"/>
            <w:vAlign w:val="center"/>
          </w:tcPr>
          <w:p w:rsidR="0012338B" w:rsidRPr="002660AE" w:rsidRDefault="0012338B">
            <w:pPr>
              <w:jc w:val="center"/>
              <w:rPr>
                <w:rFonts w:ascii="Berlin Sans FB" w:eastAsia="Calibri" w:hAnsi="Berlin Sans FB" w:cs="Tahoma"/>
                <w:lang w:val="id-ID"/>
              </w:rPr>
            </w:pPr>
          </w:p>
        </w:tc>
      </w:tr>
      <w:tr w:rsidR="0012338B" w:rsidRPr="002660AE" w:rsidTr="00121F2D">
        <w:trPr>
          <w:trHeight w:val="184"/>
        </w:trPr>
        <w:tc>
          <w:tcPr>
            <w:tcW w:w="709" w:type="dxa"/>
          </w:tcPr>
          <w:p w:rsidR="0012338B" w:rsidRPr="002660AE" w:rsidRDefault="0012338B">
            <w:pPr>
              <w:rPr>
                <w:rFonts w:ascii="Berlin Sans FB" w:eastAsia="Calibri" w:hAnsi="Berlin Sans FB" w:cs="Tahoma"/>
              </w:rPr>
            </w:pPr>
          </w:p>
        </w:tc>
        <w:tc>
          <w:tcPr>
            <w:tcW w:w="3723" w:type="dxa"/>
          </w:tcPr>
          <w:p w:rsidR="0012338B" w:rsidRPr="002660AE" w:rsidRDefault="003D0332">
            <w:pPr>
              <w:pStyle w:val="ListParagraph"/>
              <w:numPr>
                <w:ilvl w:val="0"/>
                <w:numId w:val="15"/>
              </w:numPr>
              <w:spacing w:after="0" w:line="240" w:lineRule="auto"/>
              <w:ind w:left="176" w:hanging="142"/>
              <w:rPr>
                <w:rFonts w:ascii="Berlin Sans FB" w:hAnsi="Berlin Sans FB" w:cs="Tahoma"/>
                <w:sz w:val="24"/>
                <w:szCs w:val="24"/>
                <w:lang w:val="id-ID"/>
              </w:rPr>
            </w:pPr>
            <w:r w:rsidRPr="002660AE">
              <w:rPr>
                <w:rFonts w:ascii="Berlin Sans FB" w:hAnsi="Berlin Sans FB" w:cs="Tahoma"/>
                <w:sz w:val="24"/>
                <w:szCs w:val="24"/>
                <w:lang w:val="en-GB"/>
              </w:rPr>
              <w:t>Instruktur</w:t>
            </w:r>
          </w:p>
        </w:tc>
        <w:tc>
          <w:tcPr>
            <w:tcW w:w="2152" w:type="dxa"/>
          </w:tcPr>
          <w:p w:rsidR="0012338B" w:rsidRPr="002660AE" w:rsidRDefault="00BF6EE4">
            <w:pPr>
              <w:jc w:val="center"/>
              <w:rPr>
                <w:rFonts w:ascii="Berlin Sans FB" w:eastAsia="Calibri" w:hAnsi="Berlin Sans FB" w:cs="Tahoma"/>
              </w:rPr>
            </w:pPr>
            <w:r>
              <w:rPr>
                <w:rFonts w:ascii="Berlin Sans FB" w:eastAsia="Calibri" w:hAnsi="Berlin Sans FB" w:cs="Tahoma"/>
              </w:rPr>
              <w:t>22</w:t>
            </w:r>
          </w:p>
        </w:tc>
        <w:tc>
          <w:tcPr>
            <w:tcW w:w="2074" w:type="dxa"/>
          </w:tcPr>
          <w:p w:rsidR="0012338B" w:rsidRPr="002660AE" w:rsidRDefault="0012338B">
            <w:pPr>
              <w:jc w:val="center"/>
              <w:rPr>
                <w:rFonts w:ascii="Berlin Sans FB" w:eastAsia="Calibri" w:hAnsi="Berlin Sans FB" w:cs="Tahoma"/>
                <w:lang w:val="id-ID"/>
              </w:rPr>
            </w:pPr>
          </w:p>
        </w:tc>
      </w:tr>
      <w:tr w:rsidR="0012338B" w:rsidRPr="002660AE" w:rsidTr="00121F2D">
        <w:trPr>
          <w:trHeight w:val="150"/>
        </w:trPr>
        <w:tc>
          <w:tcPr>
            <w:tcW w:w="709" w:type="dxa"/>
          </w:tcPr>
          <w:p w:rsidR="0012338B" w:rsidRPr="002660AE" w:rsidRDefault="0012338B">
            <w:pPr>
              <w:rPr>
                <w:rFonts w:ascii="Berlin Sans FB" w:eastAsia="Calibri" w:hAnsi="Berlin Sans FB" w:cs="Tahoma"/>
              </w:rPr>
            </w:pPr>
          </w:p>
        </w:tc>
        <w:tc>
          <w:tcPr>
            <w:tcW w:w="3723" w:type="dxa"/>
          </w:tcPr>
          <w:p w:rsidR="0012338B" w:rsidRPr="002660AE" w:rsidRDefault="003D0332">
            <w:pPr>
              <w:pStyle w:val="ListParagraph"/>
              <w:numPr>
                <w:ilvl w:val="0"/>
                <w:numId w:val="15"/>
              </w:numPr>
              <w:spacing w:after="0" w:line="240" w:lineRule="auto"/>
              <w:ind w:left="176" w:hanging="142"/>
              <w:rPr>
                <w:rFonts w:ascii="Berlin Sans FB" w:hAnsi="Berlin Sans FB" w:cs="Tahoma"/>
                <w:sz w:val="24"/>
                <w:szCs w:val="24"/>
                <w:lang w:val="id-ID"/>
              </w:rPr>
            </w:pPr>
            <w:r w:rsidRPr="002660AE">
              <w:rPr>
                <w:rFonts w:ascii="Berlin Sans FB" w:hAnsi="Berlin Sans FB" w:cs="Tahoma"/>
                <w:sz w:val="24"/>
                <w:szCs w:val="24"/>
                <w:lang w:val="id-ID"/>
              </w:rPr>
              <w:t>Penguji K3</w:t>
            </w:r>
          </w:p>
        </w:tc>
        <w:tc>
          <w:tcPr>
            <w:tcW w:w="2152" w:type="dxa"/>
          </w:tcPr>
          <w:p w:rsidR="0012338B" w:rsidRPr="002660AE" w:rsidRDefault="00BF6EE4">
            <w:pPr>
              <w:jc w:val="center"/>
              <w:rPr>
                <w:rFonts w:ascii="Berlin Sans FB" w:eastAsia="Calibri" w:hAnsi="Berlin Sans FB" w:cs="Tahoma"/>
              </w:rPr>
            </w:pPr>
            <w:r>
              <w:rPr>
                <w:rFonts w:ascii="Berlin Sans FB" w:eastAsia="Calibri" w:hAnsi="Berlin Sans FB" w:cs="Tahoma"/>
              </w:rPr>
              <w:t>6</w:t>
            </w:r>
          </w:p>
        </w:tc>
        <w:tc>
          <w:tcPr>
            <w:tcW w:w="2074" w:type="dxa"/>
          </w:tcPr>
          <w:p w:rsidR="0012338B" w:rsidRPr="002660AE" w:rsidRDefault="0012338B">
            <w:pPr>
              <w:jc w:val="center"/>
              <w:rPr>
                <w:rFonts w:ascii="Berlin Sans FB" w:eastAsia="Calibri" w:hAnsi="Berlin Sans FB" w:cs="Tahoma"/>
              </w:rPr>
            </w:pPr>
          </w:p>
        </w:tc>
      </w:tr>
      <w:tr w:rsidR="0012338B" w:rsidRPr="002660AE" w:rsidTr="00121F2D">
        <w:trPr>
          <w:trHeight w:val="268"/>
        </w:trPr>
        <w:tc>
          <w:tcPr>
            <w:tcW w:w="709" w:type="dxa"/>
          </w:tcPr>
          <w:p w:rsidR="0012338B" w:rsidRPr="002660AE" w:rsidRDefault="0012338B">
            <w:pPr>
              <w:rPr>
                <w:rFonts w:ascii="Berlin Sans FB" w:eastAsia="Calibri" w:hAnsi="Berlin Sans FB" w:cs="Tahoma"/>
              </w:rPr>
            </w:pPr>
          </w:p>
        </w:tc>
        <w:tc>
          <w:tcPr>
            <w:tcW w:w="3723" w:type="dxa"/>
          </w:tcPr>
          <w:p w:rsidR="0012338B" w:rsidRPr="002660AE" w:rsidRDefault="003D0332">
            <w:pPr>
              <w:pStyle w:val="ListParagraph"/>
              <w:numPr>
                <w:ilvl w:val="0"/>
                <w:numId w:val="15"/>
              </w:numPr>
              <w:spacing w:after="0" w:line="240" w:lineRule="auto"/>
              <w:ind w:left="175" w:hanging="175"/>
              <w:jc w:val="left"/>
              <w:rPr>
                <w:rFonts w:ascii="Berlin Sans FB" w:hAnsi="Berlin Sans FB" w:cs="Tahoma"/>
                <w:sz w:val="24"/>
                <w:szCs w:val="24"/>
                <w:lang w:val="id-ID"/>
              </w:rPr>
            </w:pPr>
            <w:r w:rsidRPr="002660AE">
              <w:rPr>
                <w:rFonts w:ascii="Berlin Sans FB" w:hAnsi="Berlin Sans FB" w:cs="Tahoma"/>
                <w:sz w:val="24"/>
                <w:szCs w:val="24"/>
                <w:lang w:val="id-ID"/>
              </w:rPr>
              <w:t>Teknisi Litkayasa</w:t>
            </w:r>
          </w:p>
        </w:tc>
        <w:tc>
          <w:tcPr>
            <w:tcW w:w="2152" w:type="dxa"/>
          </w:tcPr>
          <w:p w:rsidR="0012338B" w:rsidRPr="002660AE" w:rsidRDefault="00BF6EE4">
            <w:pPr>
              <w:jc w:val="center"/>
              <w:rPr>
                <w:rFonts w:ascii="Berlin Sans FB" w:eastAsia="Calibri" w:hAnsi="Berlin Sans FB" w:cs="Tahoma"/>
              </w:rPr>
            </w:pPr>
            <w:r>
              <w:rPr>
                <w:rFonts w:ascii="Berlin Sans FB" w:eastAsia="Calibri" w:hAnsi="Berlin Sans FB" w:cs="Tahoma"/>
              </w:rPr>
              <w:t>1</w:t>
            </w:r>
          </w:p>
        </w:tc>
        <w:tc>
          <w:tcPr>
            <w:tcW w:w="2074" w:type="dxa"/>
          </w:tcPr>
          <w:p w:rsidR="0012338B" w:rsidRPr="002660AE" w:rsidRDefault="0012338B">
            <w:pPr>
              <w:jc w:val="center"/>
              <w:rPr>
                <w:rFonts w:ascii="Berlin Sans FB" w:eastAsia="Calibri" w:hAnsi="Berlin Sans FB" w:cs="Tahoma"/>
              </w:rPr>
            </w:pPr>
          </w:p>
        </w:tc>
      </w:tr>
      <w:tr w:rsidR="0012338B" w:rsidRPr="002660AE" w:rsidTr="00121F2D">
        <w:trPr>
          <w:trHeight w:val="268"/>
        </w:trPr>
        <w:tc>
          <w:tcPr>
            <w:tcW w:w="709" w:type="dxa"/>
          </w:tcPr>
          <w:p w:rsidR="0012338B" w:rsidRPr="002660AE" w:rsidRDefault="0012338B">
            <w:pPr>
              <w:rPr>
                <w:rFonts w:ascii="Berlin Sans FB" w:eastAsia="Calibri" w:hAnsi="Berlin Sans FB" w:cs="Tahoma"/>
              </w:rPr>
            </w:pPr>
          </w:p>
        </w:tc>
        <w:tc>
          <w:tcPr>
            <w:tcW w:w="3723" w:type="dxa"/>
          </w:tcPr>
          <w:p w:rsidR="0012338B" w:rsidRPr="002660AE" w:rsidRDefault="003D0332">
            <w:pPr>
              <w:pStyle w:val="ListParagraph"/>
              <w:numPr>
                <w:ilvl w:val="0"/>
                <w:numId w:val="15"/>
              </w:numPr>
              <w:spacing w:after="0" w:line="240" w:lineRule="auto"/>
              <w:ind w:left="175" w:hanging="175"/>
              <w:jc w:val="left"/>
              <w:rPr>
                <w:rFonts w:ascii="Berlin Sans FB" w:hAnsi="Berlin Sans FB" w:cs="Tahoma"/>
                <w:sz w:val="24"/>
                <w:szCs w:val="24"/>
                <w:lang w:val="id-ID"/>
              </w:rPr>
            </w:pPr>
            <w:r w:rsidRPr="002660AE">
              <w:rPr>
                <w:rFonts w:ascii="Berlin Sans FB" w:hAnsi="Berlin Sans FB" w:cs="Tahoma"/>
                <w:sz w:val="24"/>
                <w:szCs w:val="24"/>
                <w:lang w:val="id-ID"/>
              </w:rPr>
              <w:t>Pranata Komputer</w:t>
            </w:r>
          </w:p>
        </w:tc>
        <w:tc>
          <w:tcPr>
            <w:tcW w:w="2152" w:type="dxa"/>
          </w:tcPr>
          <w:p w:rsidR="0012338B" w:rsidRPr="002660AE" w:rsidRDefault="003D0332">
            <w:pPr>
              <w:jc w:val="center"/>
              <w:rPr>
                <w:rFonts w:ascii="Berlin Sans FB" w:eastAsia="Calibri" w:hAnsi="Berlin Sans FB" w:cs="Tahoma"/>
              </w:rPr>
            </w:pPr>
            <w:r w:rsidRPr="002660AE">
              <w:rPr>
                <w:rFonts w:ascii="Berlin Sans FB" w:eastAsia="Calibri" w:hAnsi="Berlin Sans FB" w:cs="Tahoma"/>
              </w:rPr>
              <w:t>1</w:t>
            </w:r>
          </w:p>
        </w:tc>
        <w:tc>
          <w:tcPr>
            <w:tcW w:w="2074" w:type="dxa"/>
          </w:tcPr>
          <w:p w:rsidR="0012338B" w:rsidRPr="002660AE" w:rsidRDefault="0012338B">
            <w:pPr>
              <w:jc w:val="center"/>
              <w:rPr>
                <w:rFonts w:ascii="Berlin Sans FB" w:eastAsia="Calibri" w:hAnsi="Berlin Sans FB" w:cs="Tahoma"/>
                <w:lang w:val="id-ID"/>
              </w:rPr>
            </w:pPr>
          </w:p>
        </w:tc>
      </w:tr>
      <w:tr w:rsidR="0012338B" w:rsidRPr="002660AE" w:rsidTr="00121F2D">
        <w:trPr>
          <w:trHeight w:val="268"/>
        </w:trPr>
        <w:tc>
          <w:tcPr>
            <w:tcW w:w="709" w:type="dxa"/>
          </w:tcPr>
          <w:p w:rsidR="0012338B" w:rsidRPr="002660AE" w:rsidRDefault="003D0332">
            <w:pPr>
              <w:rPr>
                <w:rFonts w:ascii="Berlin Sans FB" w:eastAsia="Calibri" w:hAnsi="Berlin Sans FB" w:cs="Tahoma"/>
              </w:rPr>
            </w:pPr>
            <w:r w:rsidRPr="002660AE">
              <w:rPr>
                <w:rFonts w:ascii="Berlin Sans FB" w:eastAsia="Calibri" w:hAnsi="Berlin Sans FB" w:cs="Tahoma"/>
              </w:rPr>
              <w:t>3.</w:t>
            </w:r>
          </w:p>
        </w:tc>
        <w:tc>
          <w:tcPr>
            <w:tcW w:w="3723" w:type="dxa"/>
          </w:tcPr>
          <w:p w:rsidR="0012338B" w:rsidRPr="002660AE" w:rsidRDefault="003D0332">
            <w:pPr>
              <w:rPr>
                <w:rFonts w:ascii="Berlin Sans FB" w:eastAsia="Calibri" w:hAnsi="Berlin Sans FB" w:cs="Tahoma"/>
              </w:rPr>
            </w:pPr>
            <w:r w:rsidRPr="002660AE">
              <w:rPr>
                <w:rFonts w:ascii="Berlin Sans FB" w:eastAsia="Calibri" w:hAnsi="Berlin Sans FB" w:cs="Tahoma"/>
              </w:rPr>
              <w:t>Fungsional Umum</w:t>
            </w:r>
          </w:p>
        </w:tc>
        <w:tc>
          <w:tcPr>
            <w:tcW w:w="2152" w:type="dxa"/>
          </w:tcPr>
          <w:p w:rsidR="0012338B" w:rsidRPr="002660AE" w:rsidRDefault="00BF6EE4">
            <w:pPr>
              <w:jc w:val="center"/>
              <w:rPr>
                <w:rFonts w:ascii="Berlin Sans FB" w:eastAsia="Calibri" w:hAnsi="Berlin Sans FB" w:cs="Tahoma"/>
              </w:rPr>
            </w:pPr>
            <w:r>
              <w:rPr>
                <w:rFonts w:ascii="Berlin Sans FB" w:eastAsia="Calibri" w:hAnsi="Berlin Sans FB" w:cs="Tahoma"/>
              </w:rPr>
              <w:t>89</w:t>
            </w:r>
          </w:p>
        </w:tc>
        <w:tc>
          <w:tcPr>
            <w:tcW w:w="2074" w:type="dxa"/>
          </w:tcPr>
          <w:p w:rsidR="0012338B" w:rsidRPr="002660AE" w:rsidRDefault="00BF6EE4">
            <w:pPr>
              <w:jc w:val="center"/>
              <w:rPr>
                <w:rFonts w:ascii="Berlin Sans FB" w:eastAsia="Calibri" w:hAnsi="Berlin Sans FB" w:cs="Tahoma"/>
              </w:rPr>
            </w:pPr>
            <w:r>
              <w:rPr>
                <w:rFonts w:ascii="Berlin Sans FB" w:eastAsia="Calibri" w:hAnsi="Berlin Sans FB" w:cs="Tahoma"/>
              </w:rPr>
              <w:t>42,38</w:t>
            </w:r>
          </w:p>
        </w:tc>
      </w:tr>
      <w:tr w:rsidR="0012338B" w:rsidRPr="002660AE" w:rsidTr="00121F2D">
        <w:trPr>
          <w:trHeight w:val="200"/>
        </w:trPr>
        <w:tc>
          <w:tcPr>
            <w:tcW w:w="709" w:type="dxa"/>
            <w:tcBorders>
              <w:bottom w:val="single" w:sz="4" w:space="0" w:color="auto"/>
            </w:tcBorders>
          </w:tcPr>
          <w:p w:rsidR="0012338B" w:rsidRPr="002660AE" w:rsidRDefault="003D0332">
            <w:pPr>
              <w:rPr>
                <w:rFonts w:ascii="Berlin Sans FB" w:eastAsia="Calibri" w:hAnsi="Berlin Sans FB" w:cs="Tahoma"/>
              </w:rPr>
            </w:pPr>
            <w:r w:rsidRPr="002660AE">
              <w:rPr>
                <w:rFonts w:ascii="Berlin Sans FB" w:eastAsia="Calibri" w:hAnsi="Berlin Sans FB" w:cs="Tahoma"/>
              </w:rPr>
              <w:t>4.</w:t>
            </w:r>
          </w:p>
        </w:tc>
        <w:tc>
          <w:tcPr>
            <w:tcW w:w="3723" w:type="dxa"/>
            <w:tcBorders>
              <w:bottom w:val="single" w:sz="4" w:space="0" w:color="auto"/>
            </w:tcBorders>
          </w:tcPr>
          <w:p w:rsidR="0012338B" w:rsidRPr="002660AE" w:rsidRDefault="003D0332">
            <w:pPr>
              <w:rPr>
                <w:rFonts w:ascii="Berlin Sans FB" w:eastAsia="Calibri" w:hAnsi="Berlin Sans FB" w:cs="Tahoma"/>
              </w:rPr>
            </w:pPr>
            <w:r w:rsidRPr="002660AE">
              <w:rPr>
                <w:rFonts w:ascii="Berlin Sans FB" w:eastAsia="Calibri" w:hAnsi="Berlin Sans FB" w:cs="Tahoma"/>
              </w:rPr>
              <w:t>Pegawai Harian</w:t>
            </w:r>
          </w:p>
        </w:tc>
        <w:tc>
          <w:tcPr>
            <w:tcW w:w="2152" w:type="dxa"/>
            <w:tcBorders>
              <w:bottom w:val="single" w:sz="4" w:space="0" w:color="auto"/>
            </w:tcBorders>
          </w:tcPr>
          <w:p w:rsidR="0012338B" w:rsidRPr="002660AE" w:rsidRDefault="00BF6EE4">
            <w:pPr>
              <w:jc w:val="center"/>
              <w:rPr>
                <w:rFonts w:ascii="Berlin Sans FB" w:eastAsia="Calibri" w:hAnsi="Berlin Sans FB" w:cs="Tahoma"/>
              </w:rPr>
            </w:pPr>
            <w:r>
              <w:rPr>
                <w:rFonts w:ascii="Berlin Sans FB" w:eastAsia="Calibri" w:hAnsi="Berlin Sans FB" w:cs="Tahoma"/>
              </w:rPr>
              <w:t>1</w:t>
            </w:r>
          </w:p>
        </w:tc>
        <w:tc>
          <w:tcPr>
            <w:tcW w:w="2074" w:type="dxa"/>
            <w:tcBorders>
              <w:bottom w:val="single" w:sz="4" w:space="0" w:color="auto"/>
            </w:tcBorders>
          </w:tcPr>
          <w:p w:rsidR="0012338B" w:rsidRPr="002660AE" w:rsidRDefault="00BF6EE4">
            <w:pPr>
              <w:jc w:val="center"/>
              <w:rPr>
                <w:rFonts w:ascii="Berlin Sans FB" w:eastAsia="Calibri" w:hAnsi="Berlin Sans FB" w:cs="Tahoma"/>
              </w:rPr>
            </w:pPr>
            <w:r>
              <w:rPr>
                <w:rFonts w:ascii="Berlin Sans FB" w:eastAsia="Calibri" w:hAnsi="Berlin Sans FB" w:cs="Tahoma"/>
              </w:rPr>
              <w:t>0,48</w:t>
            </w:r>
          </w:p>
        </w:tc>
      </w:tr>
      <w:tr w:rsidR="0012338B" w:rsidRPr="002660AE" w:rsidTr="00121F2D">
        <w:trPr>
          <w:trHeight w:val="218"/>
        </w:trPr>
        <w:tc>
          <w:tcPr>
            <w:tcW w:w="709" w:type="dxa"/>
            <w:tcBorders>
              <w:top w:val="single" w:sz="4" w:space="0" w:color="auto"/>
              <w:bottom w:val="single" w:sz="4" w:space="0" w:color="auto"/>
            </w:tcBorders>
          </w:tcPr>
          <w:p w:rsidR="0012338B" w:rsidRPr="002660AE" w:rsidRDefault="0012338B">
            <w:pPr>
              <w:rPr>
                <w:rFonts w:ascii="Berlin Sans FB" w:eastAsia="Calibri" w:hAnsi="Berlin Sans FB" w:cs="Tahoma"/>
              </w:rPr>
            </w:pPr>
          </w:p>
        </w:tc>
        <w:tc>
          <w:tcPr>
            <w:tcW w:w="3723" w:type="dxa"/>
            <w:tcBorders>
              <w:top w:val="single" w:sz="4" w:space="0" w:color="auto"/>
              <w:bottom w:val="single" w:sz="4" w:space="0" w:color="auto"/>
            </w:tcBorders>
          </w:tcPr>
          <w:p w:rsidR="0012338B" w:rsidRPr="002660AE" w:rsidRDefault="003D0332">
            <w:pPr>
              <w:jc w:val="center"/>
              <w:rPr>
                <w:rFonts w:ascii="Berlin Sans FB" w:eastAsia="Calibri" w:hAnsi="Berlin Sans FB" w:cs="Tahoma"/>
              </w:rPr>
            </w:pPr>
            <w:r w:rsidRPr="002660AE">
              <w:rPr>
                <w:rFonts w:ascii="Berlin Sans FB" w:eastAsia="Calibri" w:hAnsi="Berlin Sans FB" w:cs="Tahoma"/>
              </w:rPr>
              <w:t>Jumlah</w:t>
            </w:r>
          </w:p>
        </w:tc>
        <w:tc>
          <w:tcPr>
            <w:tcW w:w="2152" w:type="dxa"/>
            <w:tcBorders>
              <w:top w:val="single" w:sz="4" w:space="0" w:color="auto"/>
              <w:bottom w:val="single" w:sz="4" w:space="0" w:color="auto"/>
            </w:tcBorders>
          </w:tcPr>
          <w:p w:rsidR="0012338B" w:rsidRPr="002660AE" w:rsidRDefault="003D0332" w:rsidP="00BF6EE4">
            <w:pPr>
              <w:jc w:val="center"/>
              <w:rPr>
                <w:rFonts w:ascii="Berlin Sans FB" w:eastAsia="Calibri" w:hAnsi="Berlin Sans FB" w:cs="Tahoma"/>
                <w:color w:val="FF0000"/>
              </w:rPr>
            </w:pPr>
            <w:r w:rsidRPr="002660AE">
              <w:rPr>
                <w:rFonts w:ascii="Berlin Sans FB" w:eastAsia="Calibri" w:hAnsi="Berlin Sans FB" w:cs="Tahoma"/>
              </w:rPr>
              <w:t>2</w:t>
            </w:r>
            <w:r w:rsidR="00BF6EE4">
              <w:rPr>
                <w:rFonts w:ascii="Berlin Sans FB" w:eastAsia="Calibri" w:hAnsi="Berlin Sans FB" w:cs="Tahoma"/>
              </w:rPr>
              <w:t>11</w:t>
            </w:r>
          </w:p>
        </w:tc>
        <w:tc>
          <w:tcPr>
            <w:tcW w:w="2074" w:type="dxa"/>
            <w:tcBorders>
              <w:top w:val="single" w:sz="4" w:space="0" w:color="auto"/>
              <w:bottom w:val="single" w:sz="4" w:space="0" w:color="auto"/>
            </w:tcBorders>
          </w:tcPr>
          <w:p w:rsidR="0012338B" w:rsidRPr="002660AE" w:rsidRDefault="003D0332">
            <w:pPr>
              <w:jc w:val="center"/>
              <w:rPr>
                <w:rFonts w:ascii="Berlin Sans FB" w:eastAsia="Calibri" w:hAnsi="Berlin Sans FB" w:cs="Tahoma"/>
              </w:rPr>
            </w:pPr>
            <w:r w:rsidRPr="002660AE">
              <w:rPr>
                <w:rFonts w:ascii="Berlin Sans FB" w:eastAsia="Calibri" w:hAnsi="Berlin Sans FB" w:cs="Tahoma"/>
              </w:rPr>
              <w:t>100,00</w:t>
            </w:r>
          </w:p>
        </w:tc>
      </w:tr>
    </w:tbl>
    <w:p w:rsidR="0012338B" w:rsidRPr="002660AE" w:rsidRDefault="0012338B">
      <w:pPr>
        <w:widowControl w:val="0"/>
        <w:rPr>
          <w:rFonts w:ascii="Berlin Sans FB" w:hAnsi="Berlin Sans FB" w:cs="Arial"/>
        </w:rPr>
      </w:pPr>
    </w:p>
    <w:p w:rsidR="0012338B" w:rsidRPr="002660AE" w:rsidRDefault="003D0332" w:rsidP="0093407F">
      <w:pPr>
        <w:spacing w:line="360" w:lineRule="auto"/>
        <w:ind w:firstLine="709"/>
        <w:jc w:val="both"/>
        <w:rPr>
          <w:rFonts w:ascii="Berlin Sans FB" w:hAnsi="Berlin Sans FB" w:cs="Tahoma"/>
        </w:rPr>
      </w:pPr>
      <w:r w:rsidRPr="002660AE">
        <w:rPr>
          <w:rFonts w:ascii="Berlin Sans FB" w:hAnsi="Berlin Sans FB" w:cs="Tahoma"/>
          <w:lang w:val="en-GB"/>
        </w:rPr>
        <w:t>Berdasarkan jenis jabatannya, dapat dilihat bahwa pegawai Disnakertrans Provi</w:t>
      </w:r>
      <w:bookmarkStart w:id="1" w:name="_GoBack"/>
      <w:bookmarkEnd w:id="1"/>
      <w:r w:rsidRPr="002660AE">
        <w:rPr>
          <w:rFonts w:ascii="Berlin Sans FB" w:hAnsi="Berlin Sans FB" w:cs="Tahoma"/>
          <w:lang w:val="en-GB"/>
        </w:rPr>
        <w:t xml:space="preserve">nsi Sumatera Barat yang menduduki jabatan struktural sebesar </w:t>
      </w:r>
      <w:r w:rsidRPr="002660AE">
        <w:rPr>
          <w:rFonts w:ascii="Berlin Sans FB" w:hAnsi="Berlin Sans FB" w:cs="Tahoma"/>
        </w:rPr>
        <w:t>1</w:t>
      </w:r>
      <w:r w:rsidR="003805AA">
        <w:rPr>
          <w:rFonts w:ascii="Berlin Sans FB" w:hAnsi="Berlin Sans FB" w:cs="Tahoma"/>
        </w:rPr>
        <w:t>6</w:t>
      </w:r>
      <w:proofErr w:type="gramStart"/>
      <w:r w:rsidR="003805AA">
        <w:rPr>
          <w:rFonts w:ascii="Berlin Sans FB" w:hAnsi="Berlin Sans FB" w:cs="Tahoma"/>
        </w:rPr>
        <w:t>,67</w:t>
      </w:r>
      <w:proofErr w:type="gramEnd"/>
      <w:r w:rsidRPr="002660AE">
        <w:rPr>
          <w:rFonts w:ascii="Berlin Sans FB" w:hAnsi="Berlin Sans FB" w:cs="Tahoma"/>
          <w:lang w:val="id-ID"/>
        </w:rPr>
        <w:t xml:space="preserve"> </w:t>
      </w:r>
      <w:r w:rsidRPr="002660AE">
        <w:rPr>
          <w:rFonts w:ascii="Berlin Sans FB" w:hAnsi="Berlin Sans FB" w:cs="Tahoma"/>
          <w:lang w:val="en-GB"/>
        </w:rPr>
        <w:t xml:space="preserve">%. </w:t>
      </w:r>
      <w:proofErr w:type="gramStart"/>
      <w:r w:rsidRPr="002660AE">
        <w:rPr>
          <w:rFonts w:ascii="Berlin Sans FB" w:hAnsi="Berlin Sans FB" w:cs="Tahoma"/>
          <w:lang w:val="en-GB"/>
        </w:rPr>
        <w:t xml:space="preserve">Apabila </w:t>
      </w:r>
      <w:r w:rsidRPr="002660AE">
        <w:rPr>
          <w:rFonts w:ascii="Berlin Sans FB" w:hAnsi="Berlin Sans FB" w:cs="Tahoma"/>
          <w:lang w:val="en-GB"/>
        </w:rPr>
        <w:lastRenderedPageBreak/>
        <w:t xml:space="preserve">dilihat dari komposisi beban kerja, pada umumnya telah sesuai dengan bidang tugas yang ada (pejabat struktural bidang Ketenagakerjaan sebanyak </w:t>
      </w:r>
      <w:r w:rsidR="003805AA">
        <w:rPr>
          <w:rFonts w:ascii="Berlin Sans FB" w:hAnsi="Berlin Sans FB" w:cs="Tahoma"/>
        </w:rPr>
        <w:t>31</w:t>
      </w:r>
      <w:r w:rsidRPr="002660AE">
        <w:rPr>
          <w:rFonts w:ascii="Berlin Sans FB" w:hAnsi="Berlin Sans FB" w:cs="Tahoma"/>
          <w:lang w:val="en-GB"/>
        </w:rPr>
        <w:t xml:space="preserve"> orang, di bidang Ketransmigrasian sebanyak 4 orang.</w:t>
      </w:r>
      <w:proofErr w:type="gramEnd"/>
      <w:r w:rsidRPr="002660AE">
        <w:rPr>
          <w:rFonts w:ascii="Berlin Sans FB" w:hAnsi="Berlin Sans FB" w:cs="Tahoma"/>
          <w:lang w:val="en-GB"/>
        </w:rPr>
        <w:t xml:space="preserve"> </w:t>
      </w:r>
      <w:proofErr w:type="gramStart"/>
      <w:r w:rsidRPr="002660AE">
        <w:rPr>
          <w:rFonts w:ascii="Berlin Sans FB" w:hAnsi="Berlin Sans FB" w:cs="Tahoma"/>
          <w:lang w:val="en-GB"/>
        </w:rPr>
        <w:t>Namun apabila ditinjau berdasarkan beban kerja terutama pada jabatan struktural eselon IV, masih terdapat jabatan yang memiliki tugas dan fungsi yang tidak seimbang dengan yang seharusnya.</w:t>
      </w:r>
      <w:proofErr w:type="gramEnd"/>
      <w:r w:rsidRPr="002660AE">
        <w:rPr>
          <w:rFonts w:ascii="Berlin Sans FB" w:hAnsi="Berlin Sans FB" w:cs="Tahoma"/>
          <w:lang w:val="en-GB"/>
        </w:rPr>
        <w:t xml:space="preserve"> Hal ini antara </w:t>
      </w:r>
      <w:proofErr w:type="gramStart"/>
      <w:r w:rsidRPr="002660AE">
        <w:rPr>
          <w:rFonts w:ascii="Berlin Sans FB" w:hAnsi="Berlin Sans FB" w:cs="Tahoma"/>
          <w:lang w:val="en-GB"/>
        </w:rPr>
        <w:t>lain</w:t>
      </w:r>
      <w:proofErr w:type="gramEnd"/>
      <w:r w:rsidRPr="002660AE">
        <w:rPr>
          <w:rFonts w:ascii="Berlin Sans FB" w:hAnsi="Berlin Sans FB" w:cs="Tahoma"/>
          <w:lang w:val="en-GB"/>
        </w:rPr>
        <w:t xml:space="preserve"> dikarenakan pemberlakuan Peraturan </w:t>
      </w:r>
      <w:r w:rsidRPr="002660AE">
        <w:rPr>
          <w:rFonts w:ascii="Berlin Sans FB" w:hAnsi="Berlin Sans FB" w:cs="Tahoma"/>
        </w:rPr>
        <w:t>Daerah</w:t>
      </w:r>
      <w:r w:rsidRPr="002660AE">
        <w:rPr>
          <w:rFonts w:ascii="Berlin Sans FB" w:hAnsi="Berlin Sans FB" w:cs="Tahoma"/>
          <w:lang w:val="en-GB"/>
        </w:rPr>
        <w:t xml:space="preserve"> Nomor </w:t>
      </w:r>
      <w:r w:rsidRPr="002660AE">
        <w:rPr>
          <w:rFonts w:ascii="Berlin Sans FB" w:hAnsi="Berlin Sans FB" w:cs="Tahoma"/>
        </w:rPr>
        <w:t>8</w:t>
      </w:r>
      <w:r w:rsidRPr="002660AE">
        <w:rPr>
          <w:rFonts w:ascii="Berlin Sans FB" w:hAnsi="Berlin Sans FB" w:cs="Tahoma"/>
          <w:lang w:val="en-GB"/>
        </w:rPr>
        <w:t xml:space="preserve"> Tahun 20</w:t>
      </w:r>
      <w:r w:rsidRPr="002660AE">
        <w:rPr>
          <w:rFonts w:ascii="Berlin Sans FB" w:hAnsi="Berlin Sans FB" w:cs="Tahoma"/>
        </w:rPr>
        <w:t>16</w:t>
      </w:r>
      <w:r w:rsidRPr="002660AE">
        <w:rPr>
          <w:rFonts w:ascii="Berlin Sans FB" w:hAnsi="Berlin Sans FB" w:cs="Tahoma"/>
          <w:lang w:val="en-GB"/>
        </w:rPr>
        <w:t xml:space="preserve"> tentang Organisasi Perangkat Daerah, dimana terdapat beberapa tugas dan fungsi di tingkat eselon IV yang digabungkan ke dalam satu jabatan eselon IV sehingga terjadi kelebihan beban kerja. </w:t>
      </w:r>
      <w:proofErr w:type="gramStart"/>
      <w:r w:rsidRPr="002660AE">
        <w:rPr>
          <w:rFonts w:ascii="Berlin Sans FB" w:hAnsi="Berlin Sans FB" w:cs="Tahoma"/>
          <w:lang w:val="en-GB"/>
        </w:rPr>
        <w:t>Demi efektif dan optimalnya pelaksanaan tugas dan fungsi yang ada, pada jenis-jenis jabatan tertentu yang mengalami kelebihan beban kerja diharapkan dilakukan evaluasi kelembagaan lebih lanjut.</w:t>
      </w:r>
      <w:proofErr w:type="gramEnd"/>
    </w:p>
    <w:p w:rsidR="0012338B" w:rsidRPr="002660AE" w:rsidRDefault="003D0332" w:rsidP="0093407F">
      <w:pPr>
        <w:spacing w:line="360" w:lineRule="auto"/>
        <w:ind w:firstLine="709"/>
        <w:jc w:val="both"/>
        <w:rPr>
          <w:rFonts w:ascii="Berlin Sans FB" w:hAnsi="Berlin Sans FB" w:cs="Tahoma"/>
        </w:rPr>
      </w:pPr>
      <w:r w:rsidRPr="002660AE">
        <w:rPr>
          <w:rFonts w:ascii="Berlin Sans FB" w:hAnsi="Berlin Sans FB" w:cs="Tahoma"/>
          <w:lang w:val="en-GB"/>
        </w:rPr>
        <w:t xml:space="preserve">Selain itu, terdapat </w:t>
      </w:r>
      <w:r w:rsidRPr="002660AE">
        <w:rPr>
          <w:rFonts w:ascii="Berlin Sans FB" w:hAnsi="Berlin Sans FB" w:cs="Tahoma"/>
        </w:rPr>
        <w:t>8 (delapan)</w:t>
      </w:r>
      <w:r w:rsidRPr="002660AE">
        <w:rPr>
          <w:rFonts w:ascii="Berlin Sans FB" w:hAnsi="Berlin Sans FB" w:cs="Tahoma"/>
          <w:lang w:val="en-GB"/>
        </w:rPr>
        <w:t xml:space="preserve"> jenis jabatan fungsional di lingkup bidang Ketenagakerjaan dan Ketransmigrasian dengan jumlah total </w:t>
      </w:r>
      <w:r w:rsidRPr="002660AE">
        <w:rPr>
          <w:rFonts w:ascii="Berlin Sans FB" w:hAnsi="Berlin Sans FB" w:cs="Tahoma"/>
        </w:rPr>
        <w:t>8</w:t>
      </w:r>
      <w:r w:rsidR="003805AA">
        <w:rPr>
          <w:rFonts w:ascii="Berlin Sans FB" w:hAnsi="Berlin Sans FB" w:cs="Tahoma"/>
        </w:rPr>
        <w:t>6</w:t>
      </w:r>
      <w:r w:rsidRPr="002660AE">
        <w:rPr>
          <w:rFonts w:ascii="Berlin Sans FB" w:hAnsi="Berlin Sans FB" w:cs="Tahoma"/>
          <w:lang w:val="en-GB"/>
        </w:rPr>
        <w:t xml:space="preserve"> orang atau </w:t>
      </w:r>
      <w:r w:rsidRPr="002660AE">
        <w:rPr>
          <w:rFonts w:ascii="Berlin Sans FB" w:hAnsi="Berlin Sans FB" w:cs="Tahoma"/>
        </w:rPr>
        <w:t>40,</w:t>
      </w:r>
      <w:r w:rsidR="003805AA">
        <w:rPr>
          <w:rFonts w:ascii="Berlin Sans FB" w:hAnsi="Berlin Sans FB" w:cs="Tahoma"/>
        </w:rPr>
        <w:t>95</w:t>
      </w:r>
      <w:r w:rsidRPr="002660AE">
        <w:rPr>
          <w:rFonts w:ascii="Berlin Sans FB" w:hAnsi="Berlin Sans FB" w:cs="Tahoma"/>
          <w:lang w:val="en-GB"/>
        </w:rPr>
        <w:t xml:space="preserve">% dari seluruh pegawai. Meski dari segi kuantitatif nampak besar jumlahnya, namun saat ini Disnakertrans Provinsi Sumatera Barat mengalami kendala berupa semakin minimnya pejabat fungsional pada semua jenis jabatan, sehingga sangat tidak seimbang dengan beban tugas yang dilaksanakan oleh para pejabat fungsional tersebut. Hal ini dikarenakan banyak pejabat fungsional yang memasuki </w:t>
      </w:r>
      <w:proofErr w:type="gramStart"/>
      <w:r w:rsidRPr="002660AE">
        <w:rPr>
          <w:rFonts w:ascii="Berlin Sans FB" w:hAnsi="Berlin Sans FB" w:cs="Tahoma"/>
          <w:lang w:val="en-GB"/>
        </w:rPr>
        <w:t>usia</w:t>
      </w:r>
      <w:proofErr w:type="gramEnd"/>
      <w:r w:rsidRPr="002660AE">
        <w:rPr>
          <w:rFonts w:ascii="Berlin Sans FB" w:hAnsi="Berlin Sans FB" w:cs="Tahoma"/>
          <w:lang w:val="en-GB"/>
        </w:rPr>
        <w:t xml:space="preserve"> pensiun, di samping adanya beberapa pejabat fungsional yang alih tugas menjadi pejabat struktural. Sebagai solusi atas minimnya pejabat fungsional bidang Ketenagakerjaan di Sumatera Barat, telah dilakukan upaya-upaya antara lain melalui pengusulan PNS dengan jabatan calon fungsional di bidang Ketenagakerjaan ke </w:t>
      </w:r>
      <w:r w:rsidRPr="002660AE">
        <w:rPr>
          <w:rFonts w:ascii="Berlin Sans FB" w:hAnsi="Berlin Sans FB" w:cs="Tahoma"/>
        </w:rPr>
        <w:t>Kementerian Ketenagakerjaan RI dan mengikuti</w:t>
      </w:r>
      <w:r w:rsidRPr="002660AE">
        <w:rPr>
          <w:rFonts w:ascii="Berlin Sans FB" w:hAnsi="Berlin Sans FB" w:cs="Tahoma"/>
          <w:lang w:val="en-GB"/>
        </w:rPr>
        <w:t xml:space="preserve"> diklat dasar fungsional kepada Kementerian Ketenagakerjaan. </w:t>
      </w:r>
      <w:proofErr w:type="gramStart"/>
      <w:r w:rsidRPr="002660AE">
        <w:rPr>
          <w:rFonts w:ascii="Berlin Sans FB" w:hAnsi="Berlin Sans FB" w:cs="Tahoma"/>
          <w:lang w:val="en-GB"/>
        </w:rPr>
        <w:t>Secara mandiri</w:t>
      </w:r>
      <w:r w:rsidRPr="002660AE">
        <w:rPr>
          <w:rFonts w:ascii="Berlin Sans FB" w:hAnsi="Berlin Sans FB" w:cs="Tahoma"/>
        </w:rPr>
        <w:t xml:space="preserve"> </w:t>
      </w:r>
      <w:r w:rsidRPr="002660AE">
        <w:rPr>
          <w:rFonts w:ascii="Berlin Sans FB" w:hAnsi="Berlin Sans FB" w:cs="Tahoma"/>
          <w:lang w:val="en-GB"/>
        </w:rPr>
        <w:t>Pemerintah Provinsi Sumatera Barat juga melakukan upaya kaderisasi melalui penyelenggaraan diklat fungsional, yang dalam hal ini telah dilaksanakan khususnya untuk jabatan fungsional</w:t>
      </w:r>
      <w:r w:rsidRPr="002660AE">
        <w:rPr>
          <w:rFonts w:ascii="Berlin Sans FB" w:hAnsi="Berlin Sans FB" w:cs="Tahoma"/>
        </w:rPr>
        <w:t>.</w:t>
      </w:r>
      <w:proofErr w:type="gramEnd"/>
    </w:p>
    <w:p w:rsidR="0012338B" w:rsidRPr="002660AE" w:rsidRDefault="003D0332">
      <w:pPr>
        <w:ind w:left="142"/>
        <w:jc w:val="center"/>
        <w:rPr>
          <w:rFonts w:ascii="Berlin Sans FB" w:hAnsi="Berlin Sans FB" w:cs="Tahoma"/>
          <w:lang w:val="id-ID"/>
        </w:rPr>
      </w:pPr>
      <w:r w:rsidRPr="002660AE">
        <w:rPr>
          <w:rFonts w:ascii="Berlin Sans FB" w:hAnsi="Berlin Sans FB" w:cs="Tahoma"/>
          <w:lang w:val="id-ID"/>
        </w:rPr>
        <w:t xml:space="preserve">Tabel. 2.2.2 </w:t>
      </w:r>
    </w:p>
    <w:p w:rsidR="0012338B" w:rsidRPr="002660AE" w:rsidRDefault="003D0332">
      <w:pPr>
        <w:ind w:left="142"/>
        <w:jc w:val="center"/>
        <w:rPr>
          <w:rFonts w:ascii="Berlin Sans FB" w:hAnsi="Berlin Sans FB" w:cs="Tahoma"/>
        </w:rPr>
      </w:pPr>
      <w:r w:rsidRPr="002660AE">
        <w:rPr>
          <w:rFonts w:ascii="Berlin Sans FB" w:hAnsi="Berlin Sans FB" w:cs="Tahoma"/>
          <w:lang w:val="sv-SE"/>
        </w:rPr>
        <w:t>Jumlah berdasarkan Tingkat Pendidikan</w:t>
      </w:r>
      <w:r w:rsidRPr="002660AE">
        <w:rPr>
          <w:rFonts w:ascii="Berlin Sans FB" w:hAnsi="Berlin Sans FB" w:cs="Tahoma"/>
        </w:rPr>
        <w:t xml:space="preserve"> (Desember 201</w:t>
      </w:r>
      <w:r w:rsidR="003805AA">
        <w:rPr>
          <w:rFonts w:ascii="Berlin Sans FB" w:hAnsi="Berlin Sans FB" w:cs="Tahoma"/>
        </w:rPr>
        <w:t>9</w:t>
      </w:r>
      <w:r w:rsidRPr="002660AE">
        <w:rPr>
          <w:rFonts w:ascii="Berlin Sans FB" w:hAnsi="Berlin Sans FB" w:cs="Tahoma"/>
        </w:rPr>
        <w:t>)</w:t>
      </w:r>
    </w:p>
    <w:tbl>
      <w:tblPr>
        <w:tblpPr w:leftFromText="180" w:rightFromText="180" w:vertAnchor="text" w:horzAnchor="page" w:tblpX="2174" w:tblpY="1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4237"/>
        <w:gridCol w:w="1815"/>
        <w:gridCol w:w="1670"/>
      </w:tblGrid>
      <w:tr w:rsidR="0012338B" w:rsidRPr="002660AE" w:rsidTr="00F202F5">
        <w:trPr>
          <w:trHeight w:val="275"/>
        </w:trPr>
        <w:tc>
          <w:tcPr>
            <w:tcW w:w="675" w:type="dxa"/>
            <w:shd w:val="clear" w:color="auto" w:fill="C6D9F1" w:themeFill="text2" w:themeFillTint="33"/>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No</w:t>
            </w:r>
          </w:p>
        </w:tc>
        <w:tc>
          <w:tcPr>
            <w:tcW w:w="4237" w:type="dxa"/>
            <w:shd w:val="clear" w:color="auto" w:fill="C6D9F1" w:themeFill="text2" w:themeFillTint="33"/>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Pendidikan</w:t>
            </w:r>
          </w:p>
        </w:tc>
        <w:tc>
          <w:tcPr>
            <w:tcW w:w="1815" w:type="dxa"/>
            <w:shd w:val="clear" w:color="auto" w:fill="C6D9F1" w:themeFill="text2" w:themeFillTint="33"/>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Jumlah (Orang)</w:t>
            </w:r>
          </w:p>
        </w:tc>
        <w:tc>
          <w:tcPr>
            <w:tcW w:w="1670" w:type="dxa"/>
            <w:shd w:val="clear" w:color="auto" w:fill="C6D9F1" w:themeFill="text2" w:themeFillTint="33"/>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w:t>
            </w:r>
          </w:p>
        </w:tc>
      </w:tr>
      <w:tr w:rsidR="0012338B" w:rsidRPr="002660AE" w:rsidTr="00F202F5">
        <w:trPr>
          <w:trHeight w:val="267"/>
        </w:trPr>
        <w:tc>
          <w:tcPr>
            <w:tcW w:w="675" w:type="dxa"/>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1</w:t>
            </w:r>
          </w:p>
        </w:tc>
        <w:tc>
          <w:tcPr>
            <w:tcW w:w="4237" w:type="dxa"/>
            <w:vAlign w:val="center"/>
          </w:tcPr>
          <w:p w:rsidR="0012338B" w:rsidRPr="002660AE" w:rsidRDefault="003D0332" w:rsidP="00121F2D">
            <w:pPr>
              <w:rPr>
                <w:rFonts w:ascii="Berlin Sans FB" w:eastAsia="Calibri" w:hAnsi="Berlin Sans FB" w:cs="Tahoma"/>
                <w:lang w:val="sv-SE"/>
              </w:rPr>
            </w:pPr>
            <w:r w:rsidRPr="002660AE">
              <w:rPr>
                <w:rFonts w:ascii="Berlin Sans FB" w:eastAsia="Calibri" w:hAnsi="Berlin Sans FB" w:cs="Tahoma"/>
                <w:lang w:val="sv-SE"/>
              </w:rPr>
              <w:t>Pasca Sarjana (S2)</w:t>
            </w:r>
          </w:p>
        </w:tc>
        <w:tc>
          <w:tcPr>
            <w:tcW w:w="1815" w:type="dxa"/>
            <w:vAlign w:val="center"/>
          </w:tcPr>
          <w:p w:rsidR="0012338B" w:rsidRPr="002660AE" w:rsidRDefault="002343F5" w:rsidP="002A016E">
            <w:pPr>
              <w:jc w:val="center"/>
              <w:rPr>
                <w:rFonts w:ascii="Berlin Sans FB" w:eastAsia="Calibri" w:hAnsi="Berlin Sans FB" w:cs="Tahoma"/>
                <w:lang w:val="sv-SE"/>
              </w:rPr>
            </w:pPr>
            <w:r>
              <w:rPr>
                <w:rFonts w:ascii="Berlin Sans FB" w:eastAsia="Calibri" w:hAnsi="Berlin Sans FB" w:cs="Tahoma"/>
                <w:lang w:val="sv-SE"/>
              </w:rPr>
              <w:t>30</w:t>
            </w:r>
          </w:p>
        </w:tc>
        <w:tc>
          <w:tcPr>
            <w:tcW w:w="1670" w:type="dxa"/>
            <w:vAlign w:val="center"/>
          </w:tcPr>
          <w:p w:rsidR="0012338B" w:rsidRPr="002660AE" w:rsidRDefault="00344E9A" w:rsidP="000B68FD">
            <w:pPr>
              <w:jc w:val="center"/>
              <w:rPr>
                <w:rFonts w:ascii="Berlin Sans FB" w:eastAsia="Calibri" w:hAnsi="Berlin Sans FB" w:cs="Tahoma"/>
                <w:lang w:val="id-ID"/>
              </w:rPr>
            </w:pPr>
            <w:r>
              <w:rPr>
                <w:rFonts w:ascii="Berlin Sans FB" w:eastAsia="Calibri" w:hAnsi="Berlin Sans FB" w:cs="Tahoma"/>
                <w:lang w:val="sv-SE"/>
              </w:rPr>
              <w:t>14,29</w:t>
            </w:r>
          </w:p>
        </w:tc>
      </w:tr>
      <w:tr w:rsidR="0012338B" w:rsidRPr="002660AE" w:rsidTr="00F202F5">
        <w:trPr>
          <w:trHeight w:val="214"/>
        </w:trPr>
        <w:tc>
          <w:tcPr>
            <w:tcW w:w="675" w:type="dxa"/>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2</w:t>
            </w:r>
          </w:p>
        </w:tc>
        <w:tc>
          <w:tcPr>
            <w:tcW w:w="4237" w:type="dxa"/>
            <w:vAlign w:val="center"/>
          </w:tcPr>
          <w:p w:rsidR="0012338B" w:rsidRPr="002660AE" w:rsidRDefault="003D0332" w:rsidP="00121F2D">
            <w:pPr>
              <w:rPr>
                <w:rFonts w:ascii="Berlin Sans FB" w:eastAsia="Calibri" w:hAnsi="Berlin Sans FB" w:cs="Tahoma"/>
                <w:lang w:val="sv-SE"/>
              </w:rPr>
            </w:pPr>
            <w:r w:rsidRPr="002660AE">
              <w:rPr>
                <w:rFonts w:ascii="Berlin Sans FB" w:eastAsia="Calibri" w:hAnsi="Berlin Sans FB" w:cs="Tahoma"/>
                <w:lang w:val="sv-SE"/>
              </w:rPr>
              <w:t>Sarjana (S1)</w:t>
            </w:r>
          </w:p>
        </w:tc>
        <w:tc>
          <w:tcPr>
            <w:tcW w:w="1815" w:type="dxa"/>
            <w:vAlign w:val="center"/>
          </w:tcPr>
          <w:p w:rsidR="0012338B" w:rsidRPr="002660AE" w:rsidRDefault="002343F5" w:rsidP="002343F5">
            <w:pPr>
              <w:jc w:val="center"/>
              <w:rPr>
                <w:rFonts w:ascii="Berlin Sans FB" w:eastAsia="Calibri" w:hAnsi="Berlin Sans FB" w:cs="Tahoma"/>
                <w:lang w:val="id-ID"/>
              </w:rPr>
            </w:pPr>
            <w:r>
              <w:rPr>
                <w:rFonts w:ascii="Berlin Sans FB" w:eastAsia="Calibri" w:hAnsi="Berlin Sans FB" w:cs="Tahoma"/>
                <w:lang w:val="sv-SE"/>
              </w:rPr>
              <w:t>103</w:t>
            </w:r>
          </w:p>
        </w:tc>
        <w:tc>
          <w:tcPr>
            <w:tcW w:w="1670" w:type="dxa"/>
            <w:vAlign w:val="center"/>
          </w:tcPr>
          <w:p w:rsidR="0012338B" w:rsidRPr="002660AE" w:rsidRDefault="00344E9A" w:rsidP="000B68FD">
            <w:pPr>
              <w:jc w:val="center"/>
              <w:rPr>
                <w:rFonts w:ascii="Berlin Sans FB" w:eastAsia="Calibri" w:hAnsi="Berlin Sans FB" w:cs="Tahoma"/>
                <w:lang w:val="id-ID"/>
              </w:rPr>
            </w:pPr>
            <w:r>
              <w:rPr>
                <w:rFonts w:ascii="Berlin Sans FB" w:eastAsia="Calibri" w:hAnsi="Berlin Sans FB" w:cs="Tahoma"/>
                <w:lang w:val="sv-SE"/>
              </w:rPr>
              <w:t>49,05</w:t>
            </w:r>
          </w:p>
        </w:tc>
      </w:tr>
      <w:tr w:rsidR="0012338B" w:rsidRPr="002660AE" w:rsidTr="00F202F5">
        <w:trPr>
          <w:trHeight w:val="214"/>
        </w:trPr>
        <w:tc>
          <w:tcPr>
            <w:tcW w:w="675" w:type="dxa"/>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3</w:t>
            </w:r>
          </w:p>
        </w:tc>
        <w:tc>
          <w:tcPr>
            <w:tcW w:w="4237" w:type="dxa"/>
            <w:vAlign w:val="center"/>
          </w:tcPr>
          <w:p w:rsidR="0012338B" w:rsidRPr="002660AE" w:rsidRDefault="003D0332" w:rsidP="00121F2D">
            <w:pPr>
              <w:rPr>
                <w:rFonts w:ascii="Berlin Sans FB" w:eastAsia="Calibri" w:hAnsi="Berlin Sans FB" w:cs="Tahoma"/>
                <w:lang w:val="sv-SE"/>
              </w:rPr>
            </w:pPr>
            <w:r w:rsidRPr="002660AE">
              <w:rPr>
                <w:rFonts w:ascii="Berlin Sans FB" w:eastAsia="Calibri" w:hAnsi="Berlin Sans FB" w:cs="Tahoma"/>
                <w:lang w:val="sv-SE"/>
              </w:rPr>
              <w:t>Sarjana Muda (D3)</w:t>
            </w:r>
          </w:p>
        </w:tc>
        <w:tc>
          <w:tcPr>
            <w:tcW w:w="1815" w:type="dxa"/>
            <w:vAlign w:val="center"/>
          </w:tcPr>
          <w:p w:rsidR="0012338B" w:rsidRPr="002660AE" w:rsidRDefault="002A016E" w:rsidP="000B68FD">
            <w:pPr>
              <w:jc w:val="center"/>
              <w:rPr>
                <w:rFonts w:ascii="Berlin Sans FB" w:eastAsia="Calibri" w:hAnsi="Berlin Sans FB" w:cs="Tahoma"/>
                <w:lang w:val="sv-SE"/>
              </w:rPr>
            </w:pPr>
            <w:r>
              <w:rPr>
                <w:rFonts w:ascii="Berlin Sans FB" w:eastAsia="Calibri" w:hAnsi="Berlin Sans FB" w:cs="Tahoma"/>
                <w:lang w:val="sv-SE"/>
              </w:rPr>
              <w:t>14</w:t>
            </w:r>
          </w:p>
        </w:tc>
        <w:tc>
          <w:tcPr>
            <w:tcW w:w="1670" w:type="dxa"/>
            <w:vAlign w:val="center"/>
          </w:tcPr>
          <w:p w:rsidR="0012338B" w:rsidRPr="002660AE" w:rsidRDefault="00344E9A" w:rsidP="000B68FD">
            <w:pPr>
              <w:jc w:val="center"/>
              <w:rPr>
                <w:rFonts w:ascii="Berlin Sans FB" w:eastAsia="Calibri" w:hAnsi="Berlin Sans FB" w:cs="Tahoma"/>
                <w:lang w:val="id-ID"/>
              </w:rPr>
            </w:pPr>
            <w:r>
              <w:rPr>
                <w:rFonts w:ascii="Berlin Sans FB" w:eastAsia="Calibri" w:hAnsi="Berlin Sans FB" w:cs="Tahoma"/>
                <w:lang w:val="sv-SE"/>
              </w:rPr>
              <w:t>6,67</w:t>
            </w:r>
          </w:p>
        </w:tc>
      </w:tr>
      <w:tr w:rsidR="0012338B" w:rsidRPr="002660AE" w:rsidTr="00F202F5">
        <w:trPr>
          <w:trHeight w:val="75"/>
        </w:trPr>
        <w:tc>
          <w:tcPr>
            <w:tcW w:w="675" w:type="dxa"/>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5</w:t>
            </w:r>
          </w:p>
        </w:tc>
        <w:tc>
          <w:tcPr>
            <w:tcW w:w="4237" w:type="dxa"/>
            <w:vAlign w:val="center"/>
          </w:tcPr>
          <w:p w:rsidR="0012338B" w:rsidRPr="002660AE" w:rsidRDefault="003D0332" w:rsidP="00121F2D">
            <w:pPr>
              <w:rPr>
                <w:rFonts w:ascii="Berlin Sans FB" w:eastAsia="Calibri" w:hAnsi="Berlin Sans FB" w:cs="Tahoma"/>
                <w:lang w:val="sv-SE"/>
              </w:rPr>
            </w:pPr>
            <w:r w:rsidRPr="002660AE">
              <w:rPr>
                <w:rFonts w:ascii="Berlin Sans FB" w:eastAsia="Calibri" w:hAnsi="Berlin Sans FB" w:cs="Tahoma"/>
                <w:lang w:val="sv-SE"/>
              </w:rPr>
              <w:t>SLTA</w:t>
            </w:r>
          </w:p>
        </w:tc>
        <w:tc>
          <w:tcPr>
            <w:tcW w:w="1815" w:type="dxa"/>
            <w:vAlign w:val="center"/>
          </w:tcPr>
          <w:p w:rsidR="0012338B" w:rsidRPr="002660AE" w:rsidRDefault="002343F5" w:rsidP="000B68FD">
            <w:pPr>
              <w:jc w:val="center"/>
              <w:rPr>
                <w:rFonts w:ascii="Berlin Sans FB" w:eastAsia="Calibri" w:hAnsi="Berlin Sans FB" w:cs="Tahoma"/>
              </w:rPr>
            </w:pPr>
            <w:r>
              <w:rPr>
                <w:rFonts w:ascii="Berlin Sans FB" w:eastAsia="Calibri" w:hAnsi="Berlin Sans FB" w:cs="Tahoma"/>
              </w:rPr>
              <w:t>57</w:t>
            </w:r>
          </w:p>
        </w:tc>
        <w:tc>
          <w:tcPr>
            <w:tcW w:w="1670" w:type="dxa"/>
            <w:vAlign w:val="center"/>
          </w:tcPr>
          <w:p w:rsidR="0012338B" w:rsidRPr="002660AE" w:rsidRDefault="00344E9A" w:rsidP="000B68FD">
            <w:pPr>
              <w:jc w:val="center"/>
              <w:rPr>
                <w:rFonts w:ascii="Berlin Sans FB" w:eastAsia="Calibri" w:hAnsi="Berlin Sans FB" w:cs="Tahoma"/>
                <w:lang w:val="id-ID"/>
              </w:rPr>
            </w:pPr>
            <w:r>
              <w:rPr>
                <w:rFonts w:ascii="Berlin Sans FB" w:eastAsia="Calibri" w:hAnsi="Berlin Sans FB" w:cs="Tahoma"/>
                <w:lang w:val="sv-SE"/>
              </w:rPr>
              <w:t>27,14</w:t>
            </w:r>
          </w:p>
        </w:tc>
      </w:tr>
      <w:tr w:rsidR="0012338B" w:rsidRPr="002660AE" w:rsidTr="00F202F5">
        <w:trPr>
          <w:trHeight w:val="310"/>
        </w:trPr>
        <w:tc>
          <w:tcPr>
            <w:tcW w:w="675" w:type="dxa"/>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6</w:t>
            </w:r>
          </w:p>
        </w:tc>
        <w:tc>
          <w:tcPr>
            <w:tcW w:w="4237" w:type="dxa"/>
            <w:vAlign w:val="center"/>
          </w:tcPr>
          <w:p w:rsidR="0012338B" w:rsidRPr="002660AE" w:rsidRDefault="003D0332" w:rsidP="00121F2D">
            <w:pPr>
              <w:rPr>
                <w:rFonts w:ascii="Berlin Sans FB" w:eastAsia="Calibri" w:hAnsi="Berlin Sans FB" w:cs="Tahoma"/>
                <w:lang w:val="sv-SE"/>
              </w:rPr>
            </w:pPr>
            <w:r w:rsidRPr="002660AE">
              <w:rPr>
                <w:rFonts w:ascii="Berlin Sans FB" w:eastAsia="Calibri" w:hAnsi="Berlin Sans FB" w:cs="Tahoma"/>
                <w:lang w:val="sv-SE"/>
              </w:rPr>
              <w:t>SLTP</w:t>
            </w:r>
          </w:p>
        </w:tc>
        <w:tc>
          <w:tcPr>
            <w:tcW w:w="1815" w:type="dxa"/>
            <w:vAlign w:val="center"/>
          </w:tcPr>
          <w:p w:rsidR="0012338B" w:rsidRPr="002660AE" w:rsidRDefault="002A016E" w:rsidP="000B68FD">
            <w:pPr>
              <w:jc w:val="center"/>
              <w:rPr>
                <w:rFonts w:ascii="Berlin Sans FB" w:eastAsia="Calibri" w:hAnsi="Berlin Sans FB" w:cs="Tahoma"/>
                <w:lang w:val="sv-SE"/>
              </w:rPr>
            </w:pPr>
            <w:r>
              <w:rPr>
                <w:rFonts w:ascii="Berlin Sans FB" w:eastAsia="Calibri" w:hAnsi="Berlin Sans FB" w:cs="Tahoma"/>
                <w:lang w:val="sv-SE"/>
              </w:rPr>
              <w:t>2</w:t>
            </w:r>
          </w:p>
        </w:tc>
        <w:tc>
          <w:tcPr>
            <w:tcW w:w="1670" w:type="dxa"/>
            <w:vAlign w:val="center"/>
          </w:tcPr>
          <w:p w:rsidR="0012338B" w:rsidRPr="002660AE" w:rsidRDefault="00344E9A" w:rsidP="000B68FD">
            <w:pPr>
              <w:jc w:val="center"/>
              <w:rPr>
                <w:rFonts w:ascii="Berlin Sans FB" w:eastAsia="Calibri" w:hAnsi="Berlin Sans FB" w:cs="Tahoma"/>
                <w:lang w:val="id-ID"/>
              </w:rPr>
            </w:pPr>
            <w:r>
              <w:rPr>
                <w:rFonts w:ascii="Berlin Sans FB" w:eastAsia="Calibri" w:hAnsi="Berlin Sans FB" w:cs="Tahoma"/>
                <w:lang w:val="sv-SE"/>
              </w:rPr>
              <w:t>0,95</w:t>
            </w:r>
          </w:p>
        </w:tc>
      </w:tr>
      <w:tr w:rsidR="0012338B" w:rsidRPr="002660AE" w:rsidTr="00F202F5">
        <w:trPr>
          <w:trHeight w:val="160"/>
        </w:trPr>
        <w:tc>
          <w:tcPr>
            <w:tcW w:w="675" w:type="dxa"/>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7</w:t>
            </w:r>
          </w:p>
        </w:tc>
        <w:tc>
          <w:tcPr>
            <w:tcW w:w="4237" w:type="dxa"/>
            <w:vAlign w:val="center"/>
          </w:tcPr>
          <w:p w:rsidR="0012338B" w:rsidRPr="002660AE" w:rsidRDefault="003D0332" w:rsidP="00121F2D">
            <w:pPr>
              <w:rPr>
                <w:rFonts w:ascii="Berlin Sans FB" w:eastAsia="Calibri" w:hAnsi="Berlin Sans FB" w:cs="Tahoma"/>
                <w:lang w:val="sv-SE"/>
              </w:rPr>
            </w:pPr>
            <w:r w:rsidRPr="002660AE">
              <w:rPr>
                <w:rFonts w:ascii="Berlin Sans FB" w:eastAsia="Calibri" w:hAnsi="Berlin Sans FB" w:cs="Tahoma"/>
                <w:lang w:val="sv-SE"/>
              </w:rPr>
              <w:t>SD</w:t>
            </w:r>
          </w:p>
        </w:tc>
        <w:tc>
          <w:tcPr>
            <w:tcW w:w="1815" w:type="dxa"/>
            <w:vAlign w:val="center"/>
          </w:tcPr>
          <w:p w:rsidR="0012338B" w:rsidRPr="002A016E" w:rsidRDefault="002A016E" w:rsidP="000B68FD">
            <w:pPr>
              <w:jc w:val="center"/>
              <w:rPr>
                <w:rFonts w:ascii="Berlin Sans FB" w:eastAsia="Calibri" w:hAnsi="Berlin Sans FB" w:cs="Tahoma"/>
              </w:rPr>
            </w:pPr>
            <w:r>
              <w:rPr>
                <w:rFonts w:ascii="Berlin Sans FB" w:eastAsia="Calibri" w:hAnsi="Berlin Sans FB" w:cs="Tahoma"/>
              </w:rPr>
              <w:t>4</w:t>
            </w:r>
          </w:p>
        </w:tc>
        <w:tc>
          <w:tcPr>
            <w:tcW w:w="1670" w:type="dxa"/>
            <w:vAlign w:val="center"/>
          </w:tcPr>
          <w:p w:rsidR="0012338B" w:rsidRPr="002660AE" w:rsidRDefault="00344E9A" w:rsidP="000B68FD">
            <w:pPr>
              <w:jc w:val="center"/>
              <w:rPr>
                <w:rFonts w:ascii="Berlin Sans FB" w:eastAsia="Calibri" w:hAnsi="Berlin Sans FB" w:cs="Tahoma"/>
                <w:lang w:val="id-ID"/>
              </w:rPr>
            </w:pPr>
            <w:r>
              <w:rPr>
                <w:rFonts w:ascii="Berlin Sans FB" w:eastAsia="Calibri" w:hAnsi="Berlin Sans FB" w:cs="Tahoma"/>
                <w:lang w:val="sv-SE"/>
              </w:rPr>
              <w:t>1,90</w:t>
            </w:r>
          </w:p>
        </w:tc>
      </w:tr>
      <w:tr w:rsidR="0012338B" w:rsidRPr="002660AE" w:rsidTr="00F202F5">
        <w:trPr>
          <w:trHeight w:val="189"/>
        </w:trPr>
        <w:tc>
          <w:tcPr>
            <w:tcW w:w="675" w:type="dxa"/>
            <w:vAlign w:val="center"/>
          </w:tcPr>
          <w:p w:rsidR="0012338B" w:rsidRPr="002660AE" w:rsidRDefault="0012338B" w:rsidP="00121F2D">
            <w:pPr>
              <w:jc w:val="center"/>
              <w:rPr>
                <w:rFonts w:ascii="Berlin Sans FB" w:eastAsia="Calibri" w:hAnsi="Berlin Sans FB" w:cs="Tahoma"/>
                <w:lang w:val="sv-SE"/>
              </w:rPr>
            </w:pPr>
          </w:p>
        </w:tc>
        <w:tc>
          <w:tcPr>
            <w:tcW w:w="4237" w:type="dxa"/>
            <w:vAlign w:val="center"/>
          </w:tcPr>
          <w:p w:rsidR="0012338B" w:rsidRPr="002660AE" w:rsidRDefault="003D0332" w:rsidP="00121F2D">
            <w:pPr>
              <w:jc w:val="center"/>
              <w:rPr>
                <w:rFonts w:ascii="Berlin Sans FB" w:eastAsia="Calibri" w:hAnsi="Berlin Sans FB" w:cs="Tahoma"/>
                <w:lang w:val="sv-SE"/>
              </w:rPr>
            </w:pPr>
            <w:r w:rsidRPr="002660AE">
              <w:rPr>
                <w:rFonts w:ascii="Berlin Sans FB" w:eastAsia="Calibri" w:hAnsi="Berlin Sans FB" w:cs="Tahoma"/>
                <w:lang w:val="sv-SE"/>
              </w:rPr>
              <w:t>Jumlah</w:t>
            </w:r>
          </w:p>
        </w:tc>
        <w:tc>
          <w:tcPr>
            <w:tcW w:w="1815" w:type="dxa"/>
            <w:vAlign w:val="center"/>
          </w:tcPr>
          <w:p w:rsidR="0012338B" w:rsidRPr="002660AE" w:rsidRDefault="003D0332" w:rsidP="002343F5">
            <w:pPr>
              <w:jc w:val="center"/>
              <w:rPr>
                <w:rFonts w:ascii="Berlin Sans FB" w:eastAsia="Calibri" w:hAnsi="Berlin Sans FB" w:cs="Tahoma"/>
              </w:rPr>
            </w:pPr>
            <w:r w:rsidRPr="002660AE">
              <w:rPr>
                <w:rFonts w:ascii="Berlin Sans FB" w:eastAsia="Calibri" w:hAnsi="Berlin Sans FB" w:cs="Tahoma"/>
                <w:lang w:val="sv-SE"/>
              </w:rPr>
              <w:t>2</w:t>
            </w:r>
            <w:r w:rsidR="002343F5">
              <w:rPr>
                <w:rFonts w:ascii="Berlin Sans FB" w:eastAsia="Calibri" w:hAnsi="Berlin Sans FB" w:cs="Tahoma"/>
                <w:lang w:val="sv-SE"/>
              </w:rPr>
              <w:t>1</w:t>
            </w:r>
            <w:r w:rsidRPr="002660AE">
              <w:rPr>
                <w:rFonts w:ascii="Berlin Sans FB" w:eastAsia="Calibri" w:hAnsi="Berlin Sans FB" w:cs="Tahoma"/>
              </w:rPr>
              <w:t>0</w:t>
            </w:r>
          </w:p>
        </w:tc>
        <w:tc>
          <w:tcPr>
            <w:tcW w:w="1670" w:type="dxa"/>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100</w:t>
            </w:r>
          </w:p>
        </w:tc>
      </w:tr>
    </w:tbl>
    <w:p w:rsidR="0012338B" w:rsidRPr="002660AE" w:rsidRDefault="0012338B">
      <w:pPr>
        <w:spacing w:line="360" w:lineRule="auto"/>
        <w:ind w:firstLine="709"/>
        <w:jc w:val="both"/>
        <w:rPr>
          <w:rFonts w:ascii="Berlin Sans FB" w:hAnsi="Berlin Sans FB" w:cs="Tahoma"/>
          <w:lang w:val="id-ID"/>
        </w:rPr>
      </w:pPr>
    </w:p>
    <w:p w:rsidR="0012338B" w:rsidRPr="002660AE" w:rsidRDefault="003D0332">
      <w:pPr>
        <w:spacing w:line="360" w:lineRule="auto"/>
        <w:ind w:firstLine="709"/>
        <w:jc w:val="both"/>
        <w:rPr>
          <w:rFonts w:ascii="Berlin Sans FB" w:hAnsi="Berlin Sans FB" w:cs="Tahoma"/>
          <w:lang w:val="id-ID"/>
        </w:rPr>
      </w:pPr>
      <w:r w:rsidRPr="002660AE">
        <w:rPr>
          <w:rFonts w:ascii="Berlin Sans FB" w:hAnsi="Berlin Sans FB" w:cs="Tahoma"/>
          <w:lang w:val="sv-SE"/>
        </w:rPr>
        <w:t>Dilihat dari tingkat pendidikan, komposisi terbanyak adalah pegawai berpendidikan S</w:t>
      </w:r>
      <w:r w:rsidR="00AE6DC9">
        <w:rPr>
          <w:rFonts w:ascii="Berlin Sans FB" w:hAnsi="Berlin Sans FB" w:cs="Tahoma"/>
          <w:lang w:val="sv-SE"/>
        </w:rPr>
        <w:t>1</w:t>
      </w:r>
      <w:r w:rsidRPr="002660AE">
        <w:rPr>
          <w:rFonts w:ascii="Berlin Sans FB" w:hAnsi="Berlin Sans FB" w:cs="Tahoma"/>
          <w:lang w:val="sv-SE"/>
        </w:rPr>
        <w:t xml:space="preserve"> yaitu sebesar 4</w:t>
      </w:r>
      <w:r w:rsidR="00AE6DC9">
        <w:rPr>
          <w:rFonts w:ascii="Berlin Sans FB" w:hAnsi="Berlin Sans FB" w:cs="Tahoma"/>
          <w:lang w:val="sv-SE"/>
        </w:rPr>
        <w:t>9,05</w:t>
      </w:r>
      <w:r w:rsidRPr="002660AE">
        <w:rPr>
          <w:rFonts w:ascii="Berlin Sans FB" w:hAnsi="Berlin Sans FB" w:cs="Tahoma"/>
          <w:lang w:val="sv-SE"/>
        </w:rPr>
        <w:t xml:space="preserve">% dari seluruh pegawai. Dengan demikian apabila dilihat berdasarkan tingkat pendidikan, jumlah ini </w:t>
      </w:r>
      <w:r w:rsidR="00AE6DC9">
        <w:rPr>
          <w:rFonts w:ascii="Berlin Sans FB" w:hAnsi="Berlin Sans FB" w:cs="Tahoma"/>
          <w:lang w:val="sv-SE"/>
        </w:rPr>
        <w:t xml:space="preserve">sudah </w:t>
      </w:r>
      <w:r w:rsidRPr="002660AE">
        <w:rPr>
          <w:rFonts w:ascii="Berlin Sans FB" w:hAnsi="Berlin Sans FB" w:cs="Tahoma"/>
          <w:lang w:val="sv-SE"/>
        </w:rPr>
        <w:t xml:space="preserve">memadai dengan jenis pekerjaan yang ada. </w:t>
      </w:r>
    </w:p>
    <w:p w:rsidR="0012338B" w:rsidRPr="002660AE" w:rsidRDefault="003D0332">
      <w:pPr>
        <w:jc w:val="center"/>
        <w:rPr>
          <w:rFonts w:ascii="Berlin Sans FB" w:hAnsi="Berlin Sans FB" w:cs="Tahoma"/>
          <w:lang w:val="id-ID"/>
        </w:rPr>
      </w:pPr>
      <w:r w:rsidRPr="002660AE">
        <w:rPr>
          <w:rFonts w:ascii="Berlin Sans FB" w:hAnsi="Berlin Sans FB" w:cs="Tahoma"/>
          <w:lang w:val="id-ID"/>
        </w:rPr>
        <w:t>Tabel 2.2.3</w:t>
      </w:r>
    </w:p>
    <w:p w:rsidR="0012338B" w:rsidRPr="002660AE" w:rsidRDefault="003D0332">
      <w:pPr>
        <w:jc w:val="center"/>
        <w:rPr>
          <w:rFonts w:ascii="Berlin Sans FB" w:hAnsi="Berlin Sans FB" w:cs="Tahoma"/>
        </w:rPr>
      </w:pPr>
      <w:r w:rsidRPr="002660AE">
        <w:rPr>
          <w:rFonts w:ascii="Berlin Sans FB" w:hAnsi="Berlin Sans FB" w:cs="Tahoma"/>
          <w:lang w:val="sv-SE"/>
        </w:rPr>
        <w:t>Jumlah berdasarkan Golongan</w:t>
      </w:r>
      <w:r w:rsidRPr="002660AE">
        <w:rPr>
          <w:rFonts w:ascii="Berlin Sans FB" w:hAnsi="Berlin Sans FB" w:cs="Tahoma"/>
        </w:rPr>
        <w:t xml:space="preserve"> (Desember 201</w:t>
      </w:r>
      <w:r w:rsidR="00165D3B">
        <w:rPr>
          <w:rFonts w:ascii="Berlin Sans FB" w:hAnsi="Berlin Sans FB" w:cs="Tahoma"/>
        </w:rPr>
        <w:t>9</w:t>
      </w:r>
      <w:r w:rsidRPr="002660AE">
        <w:rPr>
          <w:rFonts w:ascii="Berlin Sans FB" w:hAnsi="Berlin Sans FB" w:cs="Tahoma"/>
        </w:rPr>
        <w:t>)</w:t>
      </w:r>
    </w:p>
    <w:tbl>
      <w:tblPr>
        <w:tblpPr w:leftFromText="180" w:rightFromText="180" w:vertAnchor="text" w:horzAnchor="page" w:tblpX="2140" w:tblpY="1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2589"/>
        <w:gridCol w:w="2614"/>
        <w:gridCol w:w="2594"/>
      </w:tblGrid>
      <w:tr w:rsidR="0012338B" w:rsidRPr="002660AE" w:rsidTr="0093407F">
        <w:trPr>
          <w:trHeight w:val="276"/>
        </w:trPr>
        <w:tc>
          <w:tcPr>
            <w:tcW w:w="675" w:type="dxa"/>
            <w:shd w:val="clear" w:color="auto" w:fill="C6D9F1" w:themeFill="text2" w:themeFillTint="33"/>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No</w:t>
            </w:r>
          </w:p>
        </w:tc>
        <w:tc>
          <w:tcPr>
            <w:tcW w:w="2589" w:type="dxa"/>
            <w:shd w:val="clear" w:color="auto" w:fill="C6D9F1" w:themeFill="text2" w:themeFillTint="33"/>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Golongan</w:t>
            </w:r>
          </w:p>
        </w:tc>
        <w:tc>
          <w:tcPr>
            <w:tcW w:w="2614" w:type="dxa"/>
            <w:shd w:val="clear" w:color="auto" w:fill="C6D9F1" w:themeFill="text2" w:themeFillTint="33"/>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Jumlah (Orang)</w:t>
            </w:r>
          </w:p>
        </w:tc>
        <w:tc>
          <w:tcPr>
            <w:tcW w:w="2594" w:type="dxa"/>
            <w:shd w:val="clear" w:color="auto" w:fill="C6D9F1" w:themeFill="text2" w:themeFillTint="33"/>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w:t>
            </w:r>
          </w:p>
        </w:tc>
      </w:tr>
      <w:tr w:rsidR="0012338B" w:rsidRPr="002660AE" w:rsidTr="00F202F5">
        <w:trPr>
          <w:trHeight w:val="268"/>
        </w:trPr>
        <w:tc>
          <w:tcPr>
            <w:tcW w:w="675"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1</w:t>
            </w:r>
          </w:p>
        </w:tc>
        <w:tc>
          <w:tcPr>
            <w:tcW w:w="2589"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IV</w:t>
            </w:r>
          </w:p>
        </w:tc>
        <w:tc>
          <w:tcPr>
            <w:tcW w:w="2614" w:type="dxa"/>
          </w:tcPr>
          <w:p w:rsidR="0012338B" w:rsidRPr="002660AE" w:rsidRDefault="00165D3B" w:rsidP="000B68FD">
            <w:pPr>
              <w:jc w:val="center"/>
              <w:rPr>
                <w:rFonts w:ascii="Berlin Sans FB" w:eastAsia="Calibri" w:hAnsi="Berlin Sans FB" w:cs="Tahoma"/>
                <w:lang w:val="sv-SE"/>
              </w:rPr>
            </w:pPr>
            <w:r>
              <w:rPr>
                <w:rFonts w:ascii="Berlin Sans FB" w:eastAsia="Calibri" w:hAnsi="Berlin Sans FB" w:cs="Tahoma"/>
                <w:lang w:val="sv-SE"/>
              </w:rPr>
              <w:t>47</w:t>
            </w:r>
          </w:p>
        </w:tc>
        <w:tc>
          <w:tcPr>
            <w:tcW w:w="2594" w:type="dxa"/>
          </w:tcPr>
          <w:p w:rsidR="0012338B" w:rsidRPr="002660AE" w:rsidRDefault="00165D3B" w:rsidP="000B68FD">
            <w:pPr>
              <w:jc w:val="center"/>
              <w:rPr>
                <w:rFonts w:ascii="Berlin Sans FB" w:eastAsia="Calibri" w:hAnsi="Berlin Sans FB" w:cs="Tahoma"/>
                <w:lang w:val="id-ID"/>
              </w:rPr>
            </w:pPr>
            <w:r>
              <w:rPr>
                <w:rFonts w:ascii="Berlin Sans FB" w:eastAsia="Calibri" w:hAnsi="Berlin Sans FB" w:cs="Tahoma"/>
                <w:lang w:val="sv-SE"/>
              </w:rPr>
              <w:t>22,38</w:t>
            </w:r>
          </w:p>
        </w:tc>
      </w:tr>
      <w:tr w:rsidR="0012338B" w:rsidRPr="002660AE" w:rsidTr="00F202F5">
        <w:trPr>
          <w:trHeight w:val="214"/>
        </w:trPr>
        <w:tc>
          <w:tcPr>
            <w:tcW w:w="675"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2</w:t>
            </w:r>
          </w:p>
        </w:tc>
        <w:tc>
          <w:tcPr>
            <w:tcW w:w="2589"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III</w:t>
            </w:r>
          </w:p>
        </w:tc>
        <w:tc>
          <w:tcPr>
            <w:tcW w:w="2614" w:type="dxa"/>
          </w:tcPr>
          <w:p w:rsidR="0012338B" w:rsidRPr="002660AE" w:rsidRDefault="00165D3B" w:rsidP="000B68FD">
            <w:pPr>
              <w:jc w:val="center"/>
              <w:rPr>
                <w:rFonts w:ascii="Berlin Sans FB" w:eastAsia="Calibri" w:hAnsi="Berlin Sans FB" w:cs="Tahoma"/>
              </w:rPr>
            </w:pPr>
            <w:r>
              <w:rPr>
                <w:rFonts w:ascii="Berlin Sans FB" w:eastAsia="Calibri" w:hAnsi="Berlin Sans FB" w:cs="Tahoma"/>
                <w:lang w:val="sv-SE"/>
              </w:rPr>
              <w:t>136</w:t>
            </w:r>
          </w:p>
        </w:tc>
        <w:tc>
          <w:tcPr>
            <w:tcW w:w="2594" w:type="dxa"/>
          </w:tcPr>
          <w:p w:rsidR="0012338B" w:rsidRPr="002660AE" w:rsidRDefault="00165D3B" w:rsidP="000B68FD">
            <w:pPr>
              <w:jc w:val="center"/>
              <w:rPr>
                <w:rFonts w:ascii="Berlin Sans FB" w:eastAsia="Calibri" w:hAnsi="Berlin Sans FB" w:cs="Tahoma"/>
                <w:lang w:val="id-ID"/>
              </w:rPr>
            </w:pPr>
            <w:r>
              <w:rPr>
                <w:rFonts w:ascii="Berlin Sans FB" w:eastAsia="Calibri" w:hAnsi="Berlin Sans FB" w:cs="Tahoma"/>
                <w:lang w:val="sv-SE"/>
              </w:rPr>
              <w:t>64,76</w:t>
            </w:r>
          </w:p>
        </w:tc>
      </w:tr>
      <w:tr w:rsidR="0012338B" w:rsidRPr="002660AE" w:rsidTr="00F202F5">
        <w:trPr>
          <w:trHeight w:val="214"/>
        </w:trPr>
        <w:tc>
          <w:tcPr>
            <w:tcW w:w="675"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3</w:t>
            </w:r>
          </w:p>
        </w:tc>
        <w:tc>
          <w:tcPr>
            <w:tcW w:w="2589"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II</w:t>
            </w:r>
          </w:p>
        </w:tc>
        <w:tc>
          <w:tcPr>
            <w:tcW w:w="2614" w:type="dxa"/>
          </w:tcPr>
          <w:p w:rsidR="0012338B" w:rsidRPr="002660AE" w:rsidRDefault="00165D3B" w:rsidP="000B68FD">
            <w:pPr>
              <w:jc w:val="center"/>
              <w:rPr>
                <w:rFonts w:ascii="Berlin Sans FB" w:eastAsia="Calibri" w:hAnsi="Berlin Sans FB" w:cs="Tahoma"/>
                <w:lang w:val="sv-SE"/>
              </w:rPr>
            </w:pPr>
            <w:r>
              <w:rPr>
                <w:rFonts w:ascii="Berlin Sans FB" w:eastAsia="Calibri" w:hAnsi="Berlin Sans FB" w:cs="Tahoma"/>
                <w:lang w:val="sv-SE"/>
              </w:rPr>
              <w:t>23</w:t>
            </w:r>
          </w:p>
        </w:tc>
        <w:tc>
          <w:tcPr>
            <w:tcW w:w="2594" w:type="dxa"/>
          </w:tcPr>
          <w:p w:rsidR="0012338B" w:rsidRPr="002660AE" w:rsidRDefault="00165D3B" w:rsidP="000B68FD">
            <w:pPr>
              <w:jc w:val="center"/>
              <w:rPr>
                <w:rFonts w:ascii="Berlin Sans FB" w:eastAsia="Calibri" w:hAnsi="Berlin Sans FB" w:cs="Tahoma"/>
                <w:lang w:val="id-ID"/>
              </w:rPr>
            </w:pPr>
            <w:r>
              <w:rPr>
                <w:rFonts w:ascii="Berlin Sans FB" w:eastAsia="Calibri" w:hAnsi="Berlin Sans FB" w:cs="Tahoma"/>
                <w:lang w:val="sv-SE"/>
              </w:rPr>
              <w:t>10,95</w:t>
            </w:r>
          </w:p>
        </w:tc>
      </w:tr>
      <w:tr w:rsidR="0012338B" w:rsidRPr="002660AE" w:rsidTr="00F202F5">
        <w:trPr>
          <w:trHeight w:val="214"/>
        </w:trPr>
        <w:tc>
          <w:tcPr>
            <w:tcW w:w="675"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4</w:t>
            </w:r>
          </w:p>
        </w:tc>
        <w:tc>
          <w:tcPr>
            <w:tcW w:w="2589" w:type="dxa"/>
          </w:tcPr>
          <w:p w:rsidR="0012338B" w:rsidRPr="00165D3B" w:rsidRDefault="003D0332" w:rsidP="000B68FD">
            <w:pPr>
              <w:jc w:val="center"/>
              <w:rPr>
                <w:rFonts w:ascii="Berlin Sans FB" w:eastAsia="Calibri" w:hAnsi="Berlin Sans FB" w:cs="Tahoma"/>
              </w:rPr>
            </w:pPr>
            <w:r w:rsidRPr="002660AE">
              <w:rPr>
                <w:rFonts w:ascii="Berlin Sans FB" w:eastAsia="Calibri" w:hAnsi="Berlin Sans FB" w:cs="Tahoma"/>
                <w:lang w:val="sv-SE"/>
              </w:rPr>
              <w:t>I</w:t>
            </w:r>
          </w:p>
        </w:tc>
        <w:tc>
          <w:tcPr>
            <w:tcW w:w="2614" w:type="dxa"/>
          </w:tcPr>
          <w:p w:rsidR="0012338B" w:rsidRPr="00165D3B" w:rsidRDefault="00165D3B" w:rsidP="000B68FD">
            <w:pPr>
              <w:jc w:val="center"/>
              <w:rPr>
                <w:rFonts w:ascii="Berlin Sans FB" w:eastAsia="Calibri" w:hAnsi="Berlin Sans FB" w:cs="Tahoma"/>
              </w:rPr>
            </w:pPr>
            <w:r>
              <w:rPr>
                <w:rFonts w:ascii="Berlin Sans FB" w:eastAsia="Calibri" w:hAnsi="Berlin Sans FB" w:cs="Tahoma"/>
              </w:rPr>
              <w:t>4</w:t>
            </w:r>
          </w:p>
        </w:tc>
        <w:tc>
          <w:tcPr>
            <w:tcW w:w="2594" w:type="dxa"/>
          </w:tcPr>
          <w:p w:rsidR="0012338B" w:rsidRPr="00165D3B" w:rsidRDefault="00165D3B" w:rsidP="000B68FD">
            <w:pPr>
              <w:jc w:val="center"/>
              <w:rPr>
                <w:rFonts w:ascii="Berlin Sans FB" w:eastAsia="Calibri" w:hAnsi="Berlin Sans FB" w:cs="Tahoma"/>
              </w:rPr>
            </w:pPr>
            <w:r>
              <w:rPr>
                <w:rFonts w:ascii="Berlin Sans FB" w:eastAsia="Calibri" w:hAnsi="Berlin Sans FB" w:cs="Tahoma"/>
              </w:rPr>
              <w:t>1,90</w:t>
            </w:r>
          </w:p>
        </w:tc>
      </w:tr>
      <w:tr w:rsidR="0012338B" w:rsidRPr="002660AE" w:rsidTr="00F202F5">
        <w:trPr>
          <w:trHeight w:val="75"/>
        </w:trPr>
        <w:tc>
          <w:tcPr>
            <w:tcW w:w="675" w:type="dxa"/>
          </w:tcPr>
          <w:p w:rsidR="0012338B" w:rsidRPr="002660AE" w:rsidRDefault="0012338B" w:rsidP="000B68FD">
            <w:pPr>
              <w:jc w:val="center"/>
              <w:rPr>
                <w:rFonts w:ascii="Berlin Sans FB" w:eastAsia="Calibri" w:hAnsi="Berlin Sans FB" w:cs="Tahoma"/>
                <w:lang w:val="sv-SE"/>
              </w:rPr>
            </w:pPr>
          </w:p>
        </w:tc>
        <w:tc>
          <w:tcPr>
            <w:tcW w:w="2589"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Jumlah</w:t>
            </w:r>
          </w:p>
        </w:tc>
        <w:tc>
          <w:tcPr>
            <w:tcW w:w="2614" w:type="dxa"/>
          </w:tcPr>
          <w:p w:rsidR="0012338B" w:rsidRPr="002660AE" w:rsidRDefault="003D0332" w:rsidP="00165D3B">
            <w:pPr>
              <w:jc w:val="center"/>
              <w:rPr>
                <w:rFonts w:ascii="Berlin Sans FB" w:eastAsia="Calibri" w:hAnsi="Berlin Sans FB" w:cs="Tahoma"/>
              </w:rPr>
            </w:pPr>
            <w:r w:rsidRPr="002660AE">
              <w:rPr>
                <w:rFonts w:ascii="Berlin Sans FB" w:eastAsia="Calibri" w:hAnsi="Berlin Sans FB" w:cs="Tahoma"/>
                <w:lang w:val="sv-SE"/>
              </w:rPr>
              <w:t>2</w:t>
            </w:r>
            <w:r w:rsidR="00165D3B">
              <w:rPr>
                <w:rFonts w:ascii="Berlin Sans FB" w:eastAsia="Calibri" w:hAnsi="Berlin Sans FB" w:cs="Tahoma"/>
                <w:lang w:val="sv-SE"/>
              </w:rPr>
              <w:t>1</w:t>
            </w:r>
            <w:r w:rsidRPr="002660AE">
              <w:rPr>
                <w:rFonts w:ascii="Berlin Sans FB" w:eastAsia="Calibri" w:hAnsi="Berlin Sans FB" w:cs="Tahoma"/>
              </w:rPr>
              <w:t>0</w:t>
            </w:r>
          </w:p>
        </w:tc>
        <w:tc>
          <w:tcPr>
            <w:tcW w:w="259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100</w:t>
            </w:r>
          </w:p>
        </w:tc>
      </w:tr>
    </w:tbl>
    <w:p w:rsidR="0012338B" w:rsidRPr="002660AE" w:rsidRDefault="0012338B">
      <w:pPr>
        <w:rPr>
          <w:rFonts w:ascii="Berlin Sans FB" w:hAnsi="Berlin Sans FB" w:cs="Tahoma"/>
        </w:rPr>
      </w:pPr>
    </w:p>
    <w:p w:rsidR="00121F2D" w:rsidRPr="00121F2D" w:rsidRDefault="003D0332">
      <w:pPr>
        <w:spacing w:line="360" w:lineRule="auto"/>
        <w:jc w:val="both"/>
        <w:rPr>
          <w:rFonts w:ascii="Berlin Sans FB" w:hAnsi="Berlin Sans FB" w:cs="Tahoma"/>
          <w:lang w:val="sv-SE"/>
        </w:rPr>
      </w:pPr>
      <w:r w:rsidRPr="002660AE">
        <w:rPr>
          <w:rFonts w:ascii="Berlin Sans FB" w:hAnsi="Berlin Sans FB" w:cs="Tahoma"/>
          <w:lang w:val="id-ID"/>
        </w:rPr>
        <w:t xml:space="preserve">       </w:t>
      </w:r>
      <w:r w:rsidRPr="002660AE">
        <w:rPr>
          <w:rFonts w:ascii="Berlin Sans FB" w:hAnsi="Berlin Sans FB" w:cs="Tahoma"/>
          <w:lang w:val="sv-SE"/>
        </w:rPr>
        <w:t xml:space="preserve">Dilihat berdasarkan golongan kepangkatannya, pegawai </w:t>
      </w:r>
      <w:r w:rsidRPr="002660AE">
        <w:rPr>
          <w:rFonts w:ascii="Berlin Sans FB" w:hAnsi="Berlin Sans FB" w:cs="Tahoma"/>
        </w:rPr>
        <w:t>Disnakertrans Provinsi Sumatera Barat</w:t>
      </w:r>
      <w:r w:rsidRPr="002660AE">
        <w:rPr>
          <w:rFonts w:ascii="Berlin Sans FB" w:hAnsi="Berlin Sans FB" w:cs="Tahoma"/>
          <w:lang w:val="sv-SE"/>
        </w:rPr>
        <w:t xml:space="preserve"> terbanyak berada pada golongan III, yaitu mencapai </w:t>
      </w:r>
      <w:r w:rsidR="00165D3B">
        <w:rPr>
          <w:rFonts w:ascii="Berlin Sans FB" w:hAnsi="Berlin Sans FB" w:cs="Tahoma"/>
          <w:lang w:val="sv-SE"/>
        </w:rPr>
        <w:t>64,76</w:t>
      </w:r>
      <w:r w:rsidRPr="002660AE">
        <w:rPr>
          <w:rFonts w:ascii="Berlin Sans FB" w:hAnsi="Berlin Sans FB" w:cs="Tahoma"/>
          <w:lang w:val="sv-SE"/>
        </w:rPr>
        <w:t xml:space="preserve"> % dari seluruh pegawai yang ada. Demikian pula halnya dengan golongan IV yang mencapai </w:t>
      </w:r>
      <w:r w:rsidR="00165D3B">
        <w:rPr>
          <w:rFonts w:ascii="Berlin Sans FB" w:hAnsi="Berlin Sans FB" w:cs="Tahoma"/>
          <w:lang w:val="sv-SE"/>
        </w:rPr>
        <w:t>22,38</w:t>
      </w:r>
      <w:r w:rsidRPr="002660AE">
        <w:rPr>
          <w:rFonts w:ascii="Berlin Sans FB" w:hAnsi="Berlin Sans FB" w:cs="Tahoma"/>
          <w:lang w:val="sv-SE"/>
        </w:rPr>
        <w:t xml:space="preserve"> % dari seluruh pegawai </w:t>
      </w:r>
      <w:r w:rsidRPr="002660AE">
        <w:rPr>
          <w:rFonts w:ascii="Berlin Sans FB" w:hAnsi="Berlin Sans FB" w:cs="Tahoma"/>
        </w:rPr>
        <w:t>Disnakertrans Provinsi Sumatera Barat</w:t>
      </w:r>
      <w:r w:rsidRPr="002660AE">
        <w:rPr>
          <w:rFonts w:ascii="Berlin Sans FB" w:hAnsi="Berlin Sans FB" w:cs="Tahoma"/>
          <w:lang w:val="sv-SE"/>
        </w:rPr>
        <w:t>. Dengan demikian</w:t>
      </w:r>
      <w:r w:rsidRPr="002660AE">
        <w:rPr>
          <w:rFonts w:ascii="Berlin Sans FB" w:hAnsi="Berlin Sans FB" w:cs="Tahoma"/>
        </w:rPr>
        <w:t xml:space="preserve"> </w:t>
      </w:r>
      <w:r w:rsidRPr="002660AE">
        <w:rPr>
          <w:rFonts w:ascii="Berlin Sans FB" w:hAnsi="Berlin Sans FB" w:cs="Tahoma"/>
          <w:lang w:val="sv-SE"/>
        </w:rPr>
        <w:t>dari segi golongan kepangkatan, jumlahnya dianggap telah cukup memadai dan sesuai dengan bidang tugas yang dilaksanakan. Namun demikian, masih perlu dilakukan pembinaan yang bersifat pengembangan kapasitas khususnya bagi pegawai yang memiliki golongan kepangkatan tinggi dalam rangka peningkatan mutu/kualitas pegawai pada golongan kepangkatan tersebut, sehingga dapat mendukung pelaksanaan tugas dan fungsi organisas</w:t>
      </w:r>
      <w:r w:rsidR="002660AE">
        <w:rPr>
          <w:rFonts w:ascii="Berlin Sans FB" w:hAnsi="Berlin Sans FB" w:cs="Tahoma"/>
          <w:lang w:val="sv-SE"/>
        </w:rPr>
        <w:t>i</w:t>
      </w:r>
    </w:p>
    <w:p w:rsidR="0012338B" w:rsidRPr="002660AE" w:rsidRDefault="002660AE">
      <w:pPr>
        <w:jc w:val="center"/>
        <w:rPr>
          <w:rFonts w:ascii="Berlin Sans FB" w:hAnsi="Berlin Sans FB" w:cs="Tahoma"/>
          <w:lang w:val="id-ID"/>
        </w:rPr>
      </w:pPr>
      <w:r w:rsidRPr="002660AE">
        <w:rPr>
          <w:rFonts w:ascii="Berlin Sans FB" w:hAnsi="Berlin Sans FB" w:cs="Tahoma"/>
          <w:lang w:val="en-GB"/>
        </w:rPr>
        <w:t>T</w:t>
      </w:r>
      <w:r w:rsidR="003D0332" w:rsidRPr="002660AE">
        <w:rPr>
          <w:rFonts w:ascii="Berlin Sans FB" w:hAnsi="Berlin Sans FB" w:cs="Tahoma"/>
          <w:lang w:val="id-ID"/>
        </w:rPr>
        <w:t>abel 2.2.4</w:t>
      </w:r>
    </w:p>
    <w:p w:rsidR="0012338B" w:rsidRDefault="003D0332" w:rsidP="000B68FD">
      <w:pPr>
        <w:jc w:val="center"/>
        <w:rPr>
          <w:rFonts w:ascii="Berlin Sans FB" w:hAnsi="Berlin Sans FB" w:cs="Tahoma"/>
        </w:rPr>
      </w:pPr>
      <w:r w:rsidRPr="002660AE">
        <w:rPr>
          <w:rFonts w:ascii="Berlin Sans FB" w:hAnsi="Berlin Sans FB" w:cs="Tahoma"/>
          <w:lang w:val="sv-SE"/>
        </w:rPr>
        <w:t>Jumlah Pegawai berdasarkan Unit Kerja</w:t>
      </w:r>
      <w:r w:rsidRPr="002660AE">
        <w:rPr>
          <w:rFonts w:ascii="Berlin Sans FB" w:hAnsi="Berlin Sans FB" w:cs="Tahoma"/>
        </w:rPr>
        <w:t xml:space="preserve"> (Desember 201</w:t>
      </w:r>
      <w:r w:rsidR="00165D3B">
        <w:rPr>
          <w:rFonts w:ascii="Berlin Sans FB" w:hAnsi="Berlin Sans FB" w:cs="Tahoma"/>
        </w:rPr>
        <w:t>9</w:t>
      </w:r>
      <w:r w:rsidRPr="002660AE">
        <w:rPr>
          <w:rFonts w:ascii="Berlin Sans FB" w:hAnsi="Berlin Sans FB" w:cs="Tahoma"/>
        </w:rPr>
        <w:t>)</w:t>
      </w:r>
    </w:p>
    <w:p w:rsidR="0093407F" w:rsidRPr="002660AE" w:rsidRDefault="0093407F" w:rsidP="000B68FD">
      <w:pPr>
        <w:jc w:val="center"/>
        <w:rPr>
          <w:rFonts w:ascii="Berlin Sans FB" w:hAnsi="Berlin Sans FB" w:cs="Tahoma"/>
          <w:lang w:val="id-ID"/>
        </w:rPr>
      </w:pPr>
    </w:p>
    <w:tbl>
      <w:tblPr>
        <w:tblpPr w:leftFromText="180" w:rightFromText="180" w:vertAnchor="text" w:horzAnchor="page" w:tblpX="2007" w:tblpY="-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4319"/>
        <w:gridCol w:w="959"/>
        <w:gridCol w:w="883"/>
        <w:gridCol w:w="1810"/>
        <w:gridCol w:w="236"/>
      </w:tblGrid>
      <w:tr w:rsidR="0012338B" w:rsidRPr="002660AE" w:rsidTr="00CB650B">
        <w:trPr>
          <w:gridAfter w:val="1"/>
          <w:wAfter w:w="236" w:type="dxa"/>
          <w:trHeight w:val="279"/>
        </w:trPr>
        <w:tc>
          <w:tcPr>
            <w:tcW w:w="534" w:type="dxa"/>
            <w:vMerge w:val="restart"/>
            <w:shd w:val="clear" w:color="auto" w:fill="C6D9F1" w:themeFill="text2" w:themeFillTint="33"/>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No</w:t>
            </w:r>
          </w:p>
        </w:tc>
        <w:tc>
          <w:tcPr>
            <w:tcW w:w="4319" w:type="dxa"/>
            <w:vMerge w:val="restart"/>
            <w:shd w:val="clear" w:color="auto" w:fill="C6D9F1" w:themeFill="text2" w:themeFillTint="33"/>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Unit Organisasi</w:t>
            </w:r>
          </w:p>
        </w:tc>
        <w:tc>
          <w:tcPr>
            <w:tcW w:w="1842" w:type="dxa"/>
            <w:gridSpan w:val="2"/>
            <w:shd w:val="clear" w:color="auto" w:fill="C6D9F1" w:themeFill="text2" w:themeFillTint="33"/>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Jumlah</w:t>
            </w:r>
          </w:p>
        </w:tc>
        <w:tc>
          <w:tcPr>
            <w:tcW w:w="1810" w:type="dxa"/>
            <w:vMerge w:val="restart"/>
            <w:shd w:val="clear" w:color="auto" w:fill="C6D9F1" w:themeFill="text2" w:themeFillTint="33"/>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w:t>
            </w:r>
          </w:p>
        </w:tc>
      </w:tr>
      <w:tr w:rsidR="0012338B" w:rsidRPr="002660AE" w:rsidTr="00CB650B">
        <w:trPr>
          <w:gridAfter w:val="1"/>
          <w:wAfter w:w="236" w:type="dxa"/>
          <w:trHeight w:val="151"/>
        </w:trPr>
        <w:tc>
          <w:tcPr>
            <w:tcW w:w="534" w:type="dxa"/>
            <w:vMerge/>
          </w:tcPr>
          <w:p w:rsidR="0012338B" w:rsidRPr="002660AE" w:rsidRDefault="0012338B" w:rsidP="000B68FD">
            <w:pPr>
              <w:jc w:val="center"/>
              <w:rPr>
                <w:rFonts w:ascii="Berlin Sans FB" w:eastAsia="Calibri" w:hAnsi="Berlin Sans FB" w:cs="Tahoma"/>
                <w:b/>
                <w:lang w:val="sv-SE"/>
              </w:rPr>
            </w:pPr>
          </w:p>
        </w:tc>
        <w:tc>
          <w:tcPr>
            <w:tcW w:w="4319" w:type="dxa"/>
            <w:vMerge/>
          </w:tcPr>
          <w:p w:rsidR="0012338B" w:rsidRPr="002660AE" w:rsidRDefault="0012338B" w:rsidP="000B68FD">
            <w:pPr>
              <w:jc w:val="center"/>
              <w:rPr>
                <w:rFonts w:ascii="Berlin Sans FB" w:eastAsia="Calibri" w:hAnsi="Berlin Sans FB" w:cs="Tahoma"/>
                <w:b/>
                <w:lang w:val="sv-SE"/>
              </w:rPr>
            </w:pPr>
          </w:p>
        </w:tc>
        <w:tc>
          <w:tcPr>
            <w:tcW w:w="959" w:type="dxa"/>
            <w:shd w:val="clear" w:color="auto" w:fill="C6D9F1" w:themeFill="text2" w:themeFillTint="33"/>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L</w:t>
            </w:r>
          </w:p>
        </w:tc>
        <w:tc>
          <w:tcPr>
            <w:tcW w:w="883" w:type="dxa"/>
            <w:shd w:val="clear" w:color="auto" w:fill="C6D9F1" w:themeFill="text2" w:themeFillTint="33"/>
            <w:vAlign w:val="center"/>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P</w:t>
            </w:r>
          </w:p>
        </w:tc>
        <w:tc>
          <w:tcPr>
            <w:tcW w:w="1810" w:type="dxa"/>
            <w:vMerge/>
          </w:tcPr>
          <w:p w:rsidR="0012338B" w:rsidRPr="002660AE" w:rsidRDefault="0012338B" w:rsidP="000B68FD">
            <w:pPr>
              <w:jc w:val="center"/>
              <w:rPr>
                <w:rFonts w:ascii="Berlin Sans FB" w:eastAsia="Calibri" w:hAnsi="Berlin Sans FB" w:cs="Tahoma"/>
                <w:b/>
                <w:lang w:val="sv-SE"/>
              </w:rPr>
            </w:pPr>
          </w:p>
        </w:tc>
      </w:tr>
      <w:tr w:rsidR="0012338B" w:rsidRPr="002660AE">
        <w:tc>
          <w:tcPr>
            <w:tcW w:w="53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1</w:t>
            </w:r>
          </w:p>
        </w:tc>
        <w:tc>
          <w:tcPr>
            <w:tcW w:w="4319" w:type="dxa"/>
          </w:tcPr>
          <w:p w:rsidR="0012338B" w:rsidRPr="002660AE" w:rsidRDefault="003D0332" w:rsidP="000B68FD">
            <w:pPr>
              <w:rPr>
                <w:rFonts w:ascii="Berlin Sans FB" w:eastAsia="Calibri" w:hAnsi="Berlin Sans FB" w:cs="Tahoma"/>
                <w:lang w:val="sv-SE"/>
              </w:rPr>
            </w:pPr>
            <w:r w:rsidRPr="002660AE">
              <w:rPr>
                <w:rFonts w:ascii="Berlin Sans FB" w:eastAsia="Calibri" w:hAnsi="Berlin Sans FB" w:cs="Tahoma"/>
                <w:lang w:val="sv-SE"/>
              </w:rPr>
              <w:t>Kepala</w:t>
            </w:r>
          </w:p>
        </w:tc>
        <w:tc>
          <w:tcPr>
            <w:tcW w:w="959"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1</w:t>
            </w:r>
          </w:p>
        </w:tc>
        <w:tc>
          <w:tcPr>
            <w:tcW w:w="883" w:type="dxa"/>
          </w:tcPr>
          <w:p w:rsidR="0012338B" w:rsidRPr="002660AE" w:rsidRDefault="0012338B" w:rsidP="000B68FD">
            <w:pPr>
              <w:jc w:val="center"/>
              <w:rPr>
                <w:rFonts w:ascii="Berlin Sans FB" w:eastAsia="Calibri" w:hAnsi="Berlin Sans FB" w:cs="Tahoma"/>
                <w:lang w:val="sv-SE"/>
              </w:rPr>
            </w:pPr>
          </w:p>
        </w:tc>
        <w:tc>
          <w:tcPr>
            <w:tcW w:w="1810"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0.41</w:t>
            </w:r>
          </w:p>
        </w:tc>
        <w:tc>
          <w:tcPr>
            <w:tcW w:w="236" w:type="dxa"/>
            <w:vMerge w:val="restart"/>
            <w:tcBorders>
              <w:top w:val="nil"/>
              <w:bottom w:val="nil"/>
              <w:right w:val="nil"/>
            </w:tcBorders>
          </w:tcPr>
          <w:p w:rsidR="0012338B" w:rsidRPr="002660AE" w:rsidRDefault="0012338B" w:rsidP="000B68FD">
            <w:pPr>
              <w:ind w:left="318"/>
              <w:rPr>
                <w:rFonts w:ascii="Berlin Sans FB" w:eastAsia="Calibri" w:hAnsi="Berlin Sans FB" w:cs="Tahoma"/>
                <w:lang w:val="sv-SE"/>
              </w:rPr>
            </w:pPr>
          </w:p>
          <w:p w:rsidR="0012338B" w:rsidRPr="002660AE" w:rsidRDefault="0012338B" w:rsidP="000B68FD">
            <w:pPr>
              <w:rPr>
                <w:rFonts w:ascii="Berlin Sans FB" w:eastAsia="Calibri" w:hAnsi="Berlin Sans FB" w:cs="Tahoma"/>
                <w:lang w:val="sv-SE"/>
              </w:rPr>
            </w:pPr>
          </w:p>
        </w:tc>
      </w:tr>
      <w:tr w:rsidR="0012338B" w:rsidRPr="002660AE">
        <w:tc>
          <w:tcPr>
            <w:tcW w:w="53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2</w:t>
            </w:r>
          </w:p>
        </w:tc>
        <w:tc>
          <w:tcPr>
            <w:tcW w:w="4319" w:type="dxa"/>
          </w:tcPr>
          <w:p w:rsidR="0012338B" w:rsidRPr="002660AE" w:rsidRDefault="003D0332" w:rsidP="000B68FD">
            <w:pPr>
              <w:rPr>
                <w:rFonts w:ascii="Berlin Sans FB" w:eastAsia="Calibri" w:hAnsi="Berlin Sans FB" w:cs="Tahoma"/>
                <w:lang w:val="sv-SE"/>
              </w:rPr>
            </w:pPr>
            <w:r w:rsidRPr="002660AE">
              <w:rPr>
                <w:rFonts w:ascii="Berlin Sans FB" w:eastAsia="Calibri" w:hAnsi="Berlin Sans FB" w:cs="Tahoma"/>
                <w:lang w:val="sv-SE"/>
              </w:rPr>
              <w:t>Sekretariat</w:t>
            </w:r>
          </w:p>
        </w:tc>
        <w:tc>
          <w:tcPr>
            <w:tcW w:w="959" w:type="dxa"/>
          </w:tcPr>
          <w:p w:rsidR="0012338B" w:rsidRPr="007F255A" w:rsidRDefault="003D0332" w:rsidP="000B68FD">
            <w:pPr>
              <w:jc w:val="center"/>
              <w:rPr>
                <w:rFonts w:ascii="Berlin Sans FB" w:eastAsia="Calibri" w:hAnsi="Berlin Sans FB" w:cs="Tahoma"/>
              </w:rPr>
            </w:pPr>
            <w:r w:rsidRPr="007F255A">
              <w:rPr>
                <w:rFonts w:ascii="Berlin Sans FB" w:eastAsia="Calibri" w:hAnsi="Berlin Sans FB" w:cs="Tahoma"/>
              </w:rPr>
              <w:t>15</w:t>
            </w:r>
          </w:p>
        </w:tc>
        <w:tc>
          <w:tcPr>
            <w:tcW w:w="883" w:type="dxa"/>
          </w:tcPr>
          <w:p w:rsidR="0012338B" w:rsidRPr="007F255A" w:rsidRDefault="003D0332" w:rsidP="000B68FD">
            <w:pPr>
              <w:jc w:val="center"/>
              <w:rPr>
                <w:rFonts w:ascii="Berlin Sans FB" w:eastAsia="Calibri" w:hAnsi="Berlin Sans FB" w:cs="Tahoma"/>
              </w:rPr>
            </w:pPr>
            <w:r w:rsidRPr="007F255A">
              <w:rPr>
                <w:rFonts w:ascii="Berlin Sans FB" w:eastAsia="Calibri" w:hAnsi="Berlin Sans FB" w:cs="Tahoma"/>
              </w:rPr>
              <w:t>20</w:t>
            </w:r>
          </w:p>
        </w:tc>
        <w:tc>
          <w:tcPr>
            <w:tcW w:w="1810"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20.16</w:t>
            </w:r>
          </w:p>
        </w:tc>
        <w:tc>
          <w:tcPr>
            <w:tcW w:w="236" w:type="dxa"/>
            <w:vMerge/>
            <w:tcBorders>
              <w:top w:val="single" w:sz="4" w:space="0" w:color="000000"/>
              <w:bottom w:val="nil"/>
              <w:right w:val="nil"/>
            </w:tcBorders>
          </w:tcPr>
          <w:p w:rsidR="0012338B" w:rsidRPr="002660AE" w:rsidRDefault="0012338B" w:rsidP="000B68FD">
            <w:pPr>
              <w:jc w:val="center"/>
              <w:rPr>
                <w:rFonts w:ascii="Berlin Sans FB" w:eastAsia="Calibri" w:hAnsi="Berlin Sans FB" w:cs="Tahoma"/>
                <w:lang w:val="sv-SE"/>
              </w:rPr>
            </w:pPr>
          </w:p>
        </w:tc>
      </w:tr>
      <w:tr w:rsidR="0012338B" w:rsidRPr="002660AE">
        <w:tc>
          <w:tcPr>
            <w:tcW w:w="53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3</w:t>
            </w:r>
          </w:p>
        </w:tc>
        <w:tc>
          <w:tcPr>
            <w:tcW w:w="4319" w:type="dxa"/>
          </w:tcPr>
          <w:p w:rsidR="0012338B" w:rsidRPr="002660AE" w:rsidRDefault="003D0332" w:rsidP="000B68FD">
            <w:pPr>
              <w:rPr>
                <w:rFonts w:ascii="Berlin Sans FB" w:eastAsia="Calibri" w:hAnsi="Berlin Sans FB" w:cs="Tahoma"/>
                <w:lang w:val="sv-SE"/>
              </w:rPr>
            </w:pPr>
            <w:r w:rsidRPr="002660AE">
              <w:rPr>
                <w:rFonts w:ascii="Berlin Sans FB" w:eastAsia="Calibri" w:hAnsi="Berlin Sans FB" w:cs="Tahoma"/>
                <w:lang w:val="sv-SE"/>
              </w:rPr>
              <w:t>Bidang Lattas</w:t>
            </w:r>
          </w:p>
        </w:tc>
        <w:tc>
          <w:tcPr>
            <w:tcW w:w="959"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9</w:t>
            </w:r>
          </w:p>
        </w:tc>
        <w:tc>
          <w:tcPr>
            <w:tcW w:w="883"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4</w:t>
            </w:r>
          </w:p>
        </w:tc>
        <w:tc>
          <w:tcPr>
            <w:tcW w:w="1810"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5.57</w:t>
            </w:r>
          </w:p>
        </w:tc>
        <w:tc>
          <w:tcPr>
            <w:tcW w:w="236" w:type="dxa"/>
            <w:vMerge/>
            <w:tcBorders>
              <w:top w:val="single" w:sz="4" w:space="0" w:color="000000"/>
              <w:bottom w:val="nil"/>
              <w:right w:val="nil"/>
            </w:tcBorders>
          </w:tcPr>
          <w:p w:rsidR="0012338B" w:rsidRPr="002660AE" w:rsidRDefault="0012338B" w:rsidP="000B68FD">
            <w:pPr>
              <w:jc w:val="center"/>
              <w:rPr>
                <w:rFonts w:ascii="Berlin Sans FB" w:eastAsia="Calibri" w:hAnsi="Berlin Sans FB" w:cs="Tahoma"/>
                <w:lang w:val="sv-SE"/>
              </w:rPr>
            </w:pPr>
          </w:p>
        </w:tc>
      </w:tr>
      <w:tr w:rsidR="0012338B" w:rsidRPr="002660AE">
        <w:trPr>
          <w:gridAfter w:val="1"/>
          <w:wAfter w:w="236" w:type="dxa"/>
        </w:trPr>
        <w:tc>
          <w:tcPr>
            <w:tcW w:w="53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4</w:t>
            </w:r>
          </w:p>
        </w:tc>
        <w:tc>
          <w:tcPr>
            <w:tcW w:w="4319" w:type="dxa"/>
          </w:tcPr>
          <w:p w:rsidR="0012338B" w:rsidRPr="002660AE" w:rsidRDefault="003D0332" w:rsidP="000B68FD">
            <w:pPr>
              <w:rPr>
                <w:rFonts w:ascii="Berlin Sans FB" w:eastAsia="Calibri" w:hAnsi="Berlin Sans FB" w:cs="Tahoma"/>
                <w:lang w:val="sv-SE"/>
              </w:rPr>
            </w:pPr>
            <w:r w:rsidRPr="002660AE">
              <w:rPr>
                <w:rFonts w:ascii="Berlin Sans FB" w:eastAsia="Calibri" w:hAnsi="Berlin Sans FB" w:cs="Tahoma"/>
                <w:lang w:val="sv-SE"/>
              </w:rPr>
              <w:t>Bidang Penta</w:t>
            </w:r>
          </w:p>
        </w:tc>
        <w:tc>
          <w:tcPr>
            <w:tcW w:w="959"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11</w:t>
            </w:r>
          </w:p>
        </w:tc>
        <w:tc>
          <w:tcPr>
            <w:tcW w:w="883"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12</w:t>
            </w:r>
          </w:p>
        </w:tc>
        <w:tc>
          <w:tcPr>
            <w:tcW w:w="1810"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9.86</w:t>
            </w:r>
          </w:p>
        </w:tc>
      </w:tr>
      <w:tr w:rsidR="0012338B" w:rsidRPr="002660AE">
        <w:trPr>
          <w:gridAfter w:val="1"/>
          <w:wAfter w:w="236" w:type="dxa"/>
        </w:trPr>
        <w:tc>
          <w:tcPr>
            <w:tcW w:w="53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5</w:t>
            </w:r>
          </w:p>
        </w:tc>
        <w:tc>
          <w:tcPr>
            <w:tcW w:w="4319" w:type="dxa"/>
          </w:tcPr>
          <w:p w:rsidR="0012338B" w:rsidRPr="002660AE" w:rsidRDefault="003D0332" w:rsidP="000B68FD">
            <w:pPr>
              <w:rPr>
                <w:rFonts w:ascii="Berlin Sans FB" w:eastAsia="Calibri" w:hAnsi="Berlin Sans FB" w:cs="Tahoma"/>
                <w:lang w:val="sv-SE"/>
              </w:rPr>
            </w:pPr>
            <w:r w:rsidRPr="002660AE">
              <w:rPr>
                <w:rFonts w:ascii="Berlin Sans FB" w:eastAsia="Calibri" w:hAnsi="Berlin Sans FB" w:cs="Tahoma"/>
                <w:lang w:val="sv-SE"/>
              </w:rPr>
              <w:t>Bidang HI WAS</w:t>
            </w:r>
          </w:p>
        </w:tc>
        <w:tc>
          <w:tcPr>
            <w:tcW w:w="959"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14</w:t>
            </w:r>
          </w:p>
        </w:tc>
        <w:tc>
          <w:tcPr>
            <w:tcW w:w="883"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9</w:t>
            </w:r>
          </w:p>
        </w:tc>
        <w:tc>
          <w:tcPr>
            <w:tcW w:w="1810"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9.86</w:t>
            </w:r>
          </w:p>
        </w:tc>
      </w:tr>
      <w:tr w:rsidR="0012338B" w:rsidRPr="002660AE">
        <w:trPr>
          <w:gridAfter w:val="1"/>
          <w:wAfter w:w="236" w:type="dxa"/>
        </w:trPr>
        <w:tc>
          <w:tcPr>
            <w:tcW w:w="53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6</w:t>
            </w:r>
          </w:p>
        </w:tc>
        <w:tc>
          <w:tcPr>
            <w:tcW w:w="4319" w:type="dxa"/>
          </w:tcPr>
          <w:p w:rsidR="0012338B" w:rsidRPr="002660AE" w:rsidRDefault="003D0332" w:rsidP="000B68FD">
            <w:pPr>
              <w:rPr>
                <w:rFonts w:ascii="Berlin Sans FB" w:eastAsia="Calibri" w:hAnsi="Berlin Sans FB" w:cs="Tahoma"/>
                <w:lang w:val="sv-SE"/>
              </w:rPr>
            </w:pPr>
            <w:r w:rsidRPr="002660AE">
              <w:rPr>
                <w:rFonts w:ascii="Berlin Sans FB" w:eastAsia="Calibri" w:hAnsi="Berlin Sans FB" w:cs="Tahoma"/>
                <w:lang w:val="sv-SE"/>
              </w:rPr>
              <w:t>Bidang Transmigrasi</w:t>
            </w:r>
          </w:p>
        </w:tc>
        <w:tc>
          <w:tcPr>
            <w:tcW w:w="959"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13</w:t>
            </w:r>
          </w:p>
        </w:tc>
        <w:tc>
          <w:tcPr>
            <w:tcW w:w="883"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12</w:t>
            </w:r>
          </w:p>
        </w:tc>
        <w:tc>
          <w:tcPr>
            <w:tcW w:w="1810"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10.70</w:t>
            </w:r>
          </w:p>
        </w:tc>
      </w:tr>
      <w:tr w:rsidR="0012338B" w:rsidRPr="002660AE">
        <w:trPr>
          <w:gridAfter w:val="1"/>
          <w:wAfter w:w="236" w:type="dxa"/>
        </w:trPr>
        <w:tc>
          <w:tcPr>
            <w:tcW w:w="53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7</w:t>
            </w:r>
          </w:p>
        </w:tc>
        <w:tc>
          <w:tcPr>
            <w:tcW w:w="4319" w:type="dxa"/>
          </w:tcPr>
          <w:p w:rsidR="0012338B" w:rsidRPr="002660AE" w:rsidRDefault="003D0332" w:rsidP="000B68FD">
            <w:pPr>
              <w:rPr>
                <w:rFonts w:ascii="Berlin Sans FB" w:eastAsia="Calibri" w:hAnsi="Berlin Sans FB" w:cs="Tahoma"/>
                <w:lang w:val="sv-SE"/>
              </w:rPr>
            </w:pPr>
            <w:r w:rsidRPr="002660AE">
              <w:rPr>
                <w:rFonts w:ascii="Berlin Sans FB" w:eastAsia="Calibri" w:hAnsi="Berlin Sans FB" w:cs="Tahoma"/>
                <w:lang w:val="sv-SE"/>
              </w:rPr>
              <w:t>UPTD BPPD</w:t>
            </w:r>
          </w:p>
        </w:tc>
        <w:tc>
          <w:tcPr>
            <w:tcW w:w="959"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11</w:t>
            </w:r>
          </w:p>
        </w:tc>
        <w:tc>
          <w:tcPr>
            <w:tcW w:w="883"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6</w:t>
            </w:r>
          </w:p>
        </w:tc>
        <w:tc>
          <w:tcPr>
            <w:tcW w:w="1810"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7.26</w:t>
            </w:r>
          </w:p>
        </w:tc>
      </w:tr>
      <w:tr w:rsidR="0012338B" w:rsidRPr="002660AE">
        <w:trPr>
          <w:gridAfter w:val="1"/>
          <w:wAfter w:w="236" w:type="dxa"/>
          <w:trHeight w:val="201"/>
        </w:trPr>
        <w:tc>
          <w:tcPr>
            <w:tcW w:w="53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8</w:t>
            </w:r>
          </w:p>
        </w:tc>
        <w:tc>
          <w:tcPr>
            <w:tcW w:w="4319" w:type="dxa"/>
          </w:tcPr>
          <w:p w:rsidR="0012338B" w:rsidRPr="002660AE" w:rsidRDefault="003D0332" w:rsidP="000B68FD">
            <w:pPr>
              <w:rPr>
                <w:rFonts w:ascii="Berlin Sans FB" w:eastAsia="Calibri" w:hAnsi="Berlin Sans FB" w:cs="Tahoma"/>
                <w:lang w:val="sv-SE"/>
              </w:rPr>
            </w:pPr>
            <w:r w:rsidRPr="002660AE">
              <w:rPr>
                <w:rFonts w:ascii="Berlin Sans FB" w:eastAsia="Calibri" w:hAnsi="Berlin Sans FB" w:cs="Tahoma"/>
                <w:lang w:val="sv-SE"/>
              </w:rPr>
              <w:t>UPTD Hiperkes</w:t>
            </w:r>
          </w:p>
        </w:tc>
        <w:tc>
          <w:tcPr>
            <w:tcW w:w="959"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6</w:t>
            </w:r>
          </w:p>
        </w:tc>
        <w:tc>
          <w:tcPr>
            <w:tcW w:w="883"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12</w:t>
            </w:r>
          </w:p>
        </w:tc>
        <w:tc>
          <w:tcPr>
            <w:tcW w:w="1810"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7.70</w:t>
            </w:r>
          </w:p>
        </w:tc>
      </w:tr>
      <w:tr w:rsidR="0012338B" w:rsidRPr="002660AE">
        <w:trPr>
          <w:gridAfter w:val="1"/>
          <w:wAfter w:w="236" w:type="dxa"/>
          <w:trHeight w:val="180"/>
        </w:trPr>
        <w:tc>
          <w:tcPr>
            <w:tcW w:w="53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9</w:t>
            </w:r>
          </w:p>
        </w:tc>
        <w:tc>
          <w:tcPr>
            <w:tcW w:w="4319" w:type="dxa"/>
          </w:tcPr>
          <w:p w:rsidR="0012338B" w:rsidRPr="002660AE" w:rsidRDefault="003D0332" w:rsidP="000B68FD">
            <w:pPr>
              <w:rPr>
                <w:rFonts w:ascii="Berlin Sans FB" w:eastAsia="Calibri" w:hAnsi="Berlin Sans FB" w:cs="Tahoma"/>
                <w:lang w:val="sv-SE"/>
              </w:rPr>
            </w:pPr>
            <w:r w:rsidRPr="002660AE">
              <w:rPr>
                <w:rFonts w:ascii="Berlin Sans FB" w:eastAsia="Calibri" w:hAnsi="Berlin Sans FB" w:cs="Tahoma"/>
                <w:lang w:val="sv-SE"/>
              </w:rPr>
              <w:t>UPTD Balatrans</w:t>
            </w:r>
          </w:p>
        </w:tc>
        <w:tc>
          <w:tcPr>
            <w:tcW w:w="959"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12</w:t>
            </w:r>
          </w:p>
        </w:tc>
        <w:tc>
          <w:tcPr>
            <w:tcW w:w="883"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9</w:t>
            </w:r>
          </w:p>
        </w:tc>
        <w:tc>
          <w:tcPr>
            <w:tcW w:w="1810"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9.00</w:t>
            </w:r>
          </w:p>
        </w:tc>
      </w:tr>
      <w:tr w:rsidR="0012338B" w:rsidRPr="002660AE">
        <w:trPr>
          <w:gridAfter w:val="1"/>
          <w:wAfter w:w="236" w:type="dxa"/>
          <w:trHeight w:val="201"/>
        </w:trPr>
        <w:tc>
          <w:tcPr>
            <w:tcW w:w="53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10</w:t>
            </w:r>
          </w:p>
        </w:tc>
        <w:tc>
          <w:tcPr>
            <w:tcW w:w="4319" w:type="dxa"/>
          </w:tcPr>
          <w:p w:rsidR="0012338B" w:rsidRPr="002660AE" w:rsidRDefault="003D0332" w:rsidP="000B68FD">
            <w:pPr>
              <w:rPr>
                <w:rFonts w:ascii="Berlin Sans FB" w:eastAsia="Calibri" w:hAnsi="Berlin Sans FB" w:cs="Tahoma"/>
                <w:lang w:val="sv-SE"/>
              </w:rPr>
            </w:pPr>
            <w:r w:rsidRPr="002660AE">
              <w:rPr>
                <w:rFonts w:ascii="Berlin Sans FB" w:eastAsia="Calibri" w:hAnsi="Berlin Sans FB" w:cs="Tahoma"/>
                <w:lang w:val="sv-SE"/>
              </w:rPr>
              <w:t>UPTD BLK Padang Panjang</w:t>
            </w:r>
          </w:p>
        </w:tc>
        <w:tc>
          <w:tcPr>
            <w:tcW w:w="959"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17</w:t>
            </w:r>
          </w:p>
        </w:tc>
        <w:tc>
          <w:tcPr>
            <w:tcW w:w="883"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5</w:t>
            </w:r>
          </w:p>
        </w:tc>
        <w:tc>
          <w:tcPr>
            <w:tcW w:w="1810"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9.86</w:t>
            </w:r>
          </w:p>
        </w:tc>
      </w:tr>
      <w:tr w:rsidR="0012338B" w:rsidRPr="002660AE">
        <w:trPr>
          <w:gridAfter w:val="1"/>
          <w:wAfter w:w="236" w:type="dxa"/>
          <w:trHeight w:val="234"/>
        </w:trPr>
        <w:tc>
          <w:tcPr>
            <w:tcW w:w="534"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11</w:t>
            </w:r>
          </w:p>
        </w:tc>
        <w:tc>
          <w:tcPr>
            <w:tcW w:w="4319" w:type="dxa"/>
          </w:tcPr>
          <w:p w:rsidR="0012338B" w:rsidRPr="002660AE" w:rsidRDefault="003D0332" w:rsidP="000B68FD">
            <w:pPr>
              <w:rPr>
                <w:rFonts w:ascii="Berlin Sans FB" w:eastAsia="Calibri" w:hAnsi="Berlin Sans FB" w:cs="Tahoma"/>
                <w:lang w:val="sv-SE"/>
              </w:rPr>
            </w:pPr>
            <w:r w:rsidRPr="002660AE">
              <w:rPr>
                <w:rFonts w:ascii="Berlin Sans FB" w:eastAsia="Calibri" w:hAnsi="Berlin Sans FB" w:cs="Tahoma"/>
                <w:lang w:val="sv-SE"/>
              </w:rPr>
              <w:t>UPTD BLK Payakumbuh</w:t>
            </w:r>
          </w:p>
        </w:tc>
        <w:tc>
          <w:tcPr>
            <w:tcW w:w="959"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19</w:t>
            </w:r>
          </w:p>
        </w:tc>
        <w:tc>
          <w:tcPr>
            <w:tcW w:w="883"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4</w:t>
            </w:r>
          </w:p>
        </w:tc>
        <w:tc>
          <w:tcPr>
            <w:tcW w:w="1810"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9.86</w:t>
            </w:r>
          </w:p>
        </w:tc>
      </w:tr>
      <w:tr w:rsidR="0012338B" w:rsidRPr="002660AE">
        <w:trPr>
          <w:gridAfter w:val="1"/>
          <w:wAfter w:w="236" w:type="dxa"/>
          <w:trHeight w:val="147"/>
        </w:trPr>
        <w:tc>
          <w:tcPr>
            <w:tcW w:w="534" w:type="dxa"/>
          </w:tcPr>
          <w:p w:rsidR="0012338B" w:rsidRPr="002660AE" w:rsidRDefault="0012338B" w:rsidP="000B68FD">
            <w:pPr>
              <w:jc w:val="center"/>
              <w:rPr>
                <w:rFonts w:ascii="Berlin Sans FB" w:eastAsia="Calibri" w:hAnsi="Berlin Sans FB" w:cs="Tahoma"/>
                <w:lang w:val="sv-SE"/>
              </w:rPr>
            </w:pPr>
          </w:p>
        </w:tc>
        <w:tc>
          <w:tcPr>
            <w:tcW w:w="4319" w:type="dxa"/>
          </w:tcPr>
          <w:p w:rsidR="0012338B" w:rsidRPr="002660AE" w:rsidRDefault="003D0332" w:rsidP="000B68FD">
            <w:pPr>
              <w:jc w:val="center"/>
              <w:rPr>
                <w:rFonts w:ascii="Berlin Sans FB" w:eastAsia="Calibri" w:hAnsi="Berlin Sans FB" w:cs="Tahoma"/>
                <w:lang w:val="sv-SE"/>
              </w:rPr>
            </w:pPr>
            <w:r w:rsidRPr="002660AE">
              <w:rPr>
                <w:rFonts w:ascii="Berlin Sans FB" w:eastAsia="Calibri" w:hAnsi="Berlin Sans FB" w:cs="Tahoma"/>
                <w:lang w:val="sv-SE"/>
              </w:rPr>
              <w:t>`Jumlah</w:t>
            </w:r>
          </w:p>
        </w:tc>
        <w:tc>
          <w:tcPr>
            <w:tcW w:w="959" w:type="dxa"/>
          </w:tcPr>
          <w:p w:rsidR="0012338B" w:rsidRPr="007F255A" w:rsidRDefault="003D0332" w:rsidP="000B68FD">
            <w:pPr>
              <w:jc w:val="center"/>
              <w:rPr>
                <w:rFonts w:ascii="Berlin Sans FB" w:eastAsia="Calibri" w:hAnsi="Berlin Sans FB" w:cs="Tahoma"/>
              </w:rPr>
            </w:pPr>
            <w:r w:rsidRPr="007F255A">
              <w:rPr>
                <w:rFonts w:ascii="Berlin Sans FB" w:eastAsia="Calibri" w:hAnsi="Berlin Sans FB" w:cs="Tahoma"/>
                <w:lang w:val="sv-SE"/>
              </w:rPr>
              <w:t>1</w:t>
            </w:r>
            <w:r w:rsidRPr="007F255A">
              <w:rPr>
                <w:rFonts w:ascii="Berlin Sans FB" w:eastAsia="Calibri" w:hAnsi="Berlin Sans FB" w:cs="Tahoma"/>
              </w:rPr>
              <w:t>28</w:t>
            </w:r>
          </w:p>
        </w:tc>
        <w:tc>
          <w:tcPr>
            <w:tcW w:w="883" w:type="dxa"/>
          </w:tcPr>
          <w:p w:rsidR="0012338B" w:rsidRPr="007F255A" w:rsidRDefault="003D0332" w:rsidP="000B68FD">
            <w:pPr>
              <w:jc w:val="center"/>
              <w:rPr>
                <w:rFonts w:ascii="Berlin Sans FB" w:eastAsia="Calibri" w:hAnsi="Berlin Sans FB" w:cs="Tahoma"/>
              </w:rPr>
            </w:pPr>
            <w:r w:rsidRPr="007F255A">
              <w:rPr>
                <w:rFonts w:ascii="Berlin Sans FB" w:eastAsia="Calibri" w:hAnsi="Berlin Sans FB" w:cs="Tahoma"/>
              </w:rPr>
              <w:t>93</w:t>
            </w:r>
          </w:p>
        </w:tc>
        <w:tc>
          <w:tcPr>
            <w:tcW w:w="1810" w:type="dxa"/>
          </w:tcPr>
          <w:p w:rsidR="0012338B" w:rsidRPr="007F255A" w:rsidRDefault="003D0332" w:rsidP="000B68FD">
            <w:pPr>
              <w:jc w:val="center"/>
              <w:rPr>
                <w:rFonts w:ascii="Berlin Sans FB" w:eastAsia="Calibri" w:hAnsi="Berlin Sans FB" w:cs="Tahoma"/>
                <w:lang w:val="sv-SE"/>
              </w:rPr>
            </w:pPr>
            <w:r w:rsidRPr="007F255A">
              <w:rPr>
                <w:rFonts w:ascii="Berlin Sans FB" w:eastAsia="Calibri" w:hAnsi="Berlin Sans FB" w:cs="Tahoma"/>
                <w:lang w:val="sv-SE"/>
              </w:rPr>
              <w:t>100</w:t>
            </w:r>
          </w:p>
        </w:tc>
      </w:tr>
    </w:tbl>
    <w:p w:rsidR="0012338B" w:rsidRPr="002660AE" w:rsidRDefault="0093407F" w:rsidP="0093407F">
      <w:pPr>
        <w:spacing w:line="360" w:lineRule="auto"/>
        <w:ind w:firstLine="709"/>
        <w:jc w:val="both"/>
        <w:rPr>
          <w:rFonts w:ascii="Berlin Sans FB" w:hAnsi="Berlin Sans FB" w:cs="Tahoma"/>
          <w:lang w:val="sv-SE"/>
        </w:rPr>
      </w:pPr>
      <w:r>
        <w:rPr>
          <w:rFonts w:ascii="Berlin Sans FB" w:hAnsi="Berlin Sans FB" w:cs="Tahoma"/>
          <w:lang w:val="id-ID"/>
        </w:rPr>
        <w:lastRenderedPageBreak/>
        <w:t xml:space="preserve"> </w:t>
      </w:r>
      <w:r w:rsidR="003D0332" w:rsidRPr="002660AE">
        <w:rPr>
          <w:rFonts w:ascii="Berlin Sans FB" w:hAnsi="Berlin Sans FB" w:cs="Tahoma"/>
          <w:lang w:val="sv-SE"/>
        </w:rPr>
        <w:t>Dilihat berdasarkan komposisi pegawai per unit kerja, dari 2</w:t>
      </w:r>
      <w:r w:rsidR="0081225A">
        <w:rPr>
          <w:rFonts w:ascii="Berlin Sans FB" w:hAnsi="Berlin Sans FB" w:cs="Tahoma"/>
          <w:lang w:val="sv-SE"/>
        </w:rPr>
        <w:t>10</w:t>
      </w:r>
      <w:r w:rsidR="003D0332" w:rsidRPr="002660AE">
        <w:rPr>
          <w:rFonts w:ascii="Berlin Sans FB" w:hAnsi="Berlin Sans FB" w:cs="Tahoma"/>
          <w:lang w:val="sv-SE"/>
        </w:rPr>
        <w:t xml:space="preserve"> pegawai di lingkup Disnakertrans Prov</w:t>
      </w:r>
      <w:r w:rsidR="003D0332" w:rsidRPr="002660AE">
        <w:rPr>
          <w:rFonts w:ascii="Berlin Sans FB" w:hAnsi="Berlin Sans FB" w:cs="Tahoma"/>
        </w:rPr>
        <w:t xml:space="preserve">insi </w:t>
      </w:r>
      <w:r w:rsidR="003D0332" w:rsidRPr="002660AE">
        <w:rPr>
          <w:rFonts w:ascii="Berlin Sans FB" w:hAnsi="Berlin Sans FB" w:cs="Tahoma"/>
          <w:lang w:val="sv-SE"/>
        </w:rPr>
        <w:t>Sumatera Barat, sebanyak 79,44 % berada di  Unit Pelaksana dan   (UPTD). Hal ini dikarenakan Disnakertrans Provinsi Sumatera Barat memiliki 5 (lima) UPTD yang menjadi ujung tombak pelayanan di bidang ketenagakerjaan dan ketransmigrasian.</w:t>
      </w:r>
    </w:p>
    <w:p w:rsidR="0012338B" w:rsidRPr="002660AE" w:rsidRDefault="0012338B">
      <w:pPr>
        <w:spacing w:line="360" w:lineRule="auto"/>
        <w:jc w:val="both"/>
        <w:rPr>
          <w:rFonts w:ascii="Berlin Sans FB" w:hAnsi="Berlin Sans FB" w:cs="Tahoma"/>
          <w:lang w:val="id-ID"/>
        </w:rPr>
      </w:pPr>
    </w:p>
    <w:p w:rsidR="0012338B" w:rsidRPr="002660AE" w:rsidRDefault="003D0332" w:rsidP="000B68FD">
      <w:pPr>
        <w:pStyle w:val="BodyTextIndent"/>
        <w:numPr>
          <w:ilvl w:val="0"/>
          <w:numId w:val="85"/>
        </w:numPr>
        <w:spacing w:line="360" w:lineRule="auto"/>
        <w:ind w:left="426" w:hanging="426"/>
        <w:rPr>
          <w:rFonts w:ascii="Berlin Sans FB" w:hAnsi="Berlin Sans FB" w:cs="Tahoma"/>
          <w:b/>
        </w:rPr>
      </w:pPr>
      <w:r w:rsidRPr="002660AE">
        <w:rPr>
          <w:rFonts w:ascii="Berlin Sans FB" w:hAnsi="Berlin Sans FB" w:cs="Tahoma"/>
          <w:b/>
        </w:rPr>
        <w:t>S</w:t>
      </w:r>
      <w:r w:rsidRPr="002660AE">
        <w:rPr>
          <w:rFonts w:ascii="Berlin Sans FB" w:hAnsi="Berlin Sans FB" w:cs="Tahoma"/>
          <w:b/>
          <w:lang w:val="id-ID"/>
        </w:rPr>
        <w:t>ISTIMATIKA PENYAJIAN.</w:t>
      </w:r>
    </w:p>
    <w:p w:rsidR="0012338B" w:rsidRPr="002660AE" w:rsidRDefault="0012338B">
      <w:pPr>
        <w:pStyle w:val="BodyTextIndent"/>
        <w:rPr>
          <w:rFonts w:ascii="Berlin Sans FB" w:hAnsi="Berlin Sans FB" w:cs="Tahoma"/>
          <w:b/>
          <w:lang w:val="id-ID"/>
        </w:rPr>
      </w:pPr>
    </w:p>
    <w:p w:rsidR="0012338B" w:rsidRPr="002660AE" w:rsidRDefault="003D0332" w:rsidP="004A2DB9">
      <w:pPr>
        <w:pStyle w:val="BodyTextIndent"/>
        <w:spacing w:line="360" w:lineRule="auto"/>
        <w:ind w:left="0" w:firstLine="709"/>
        <w:rPr>
          <w:rFonts w:ascii="Berlin Sans FB" w:hAnsi="Berlin Sans FB" w:cs="Tahoma"/>
          <w:lang w:val="id-ID"/>
        </w:rPr>
      </w:pPr>
      <w:r w:rsidRPr="002660AE">
        <w:rPr>
          <w:rFonts w:ascii="Berlin Sans FB" w:hAnsi="Berlin Sans FB" w:cs="Tahoma"/>
          <w:lang w:val="id-ID"/>
        </w:rPr>
        <w:t>Dinas Tenaga Kerja dan Transmigrasi Provinsi Sumatera Barat Tahun 201</w:t>
      </w:r>
      <w:r w:rsidRPr="002660AE">
        <w:rPr>
          <w:rFonts w:ascii="Berlin Sans FB" w:hAnsi="Berlin Sans FB" w:cs="Tahoma"/>
        </w:rPr>
        <w:t xml:space="preserve">8 </w:t>
      </w:r>
      <w:r w:rsidRPr="002660AE">
        <w:rPr>
          <w:rFonts w:ascii="Berlin Sans FB" w:hAnsi="Berlin Sans FB" w:cs="Tahoma"/>
          <w:lang w:val="id-ID"/>
        </w:rPr>
        <w:t>dan analisa terhadap kinerja serta rekomendasi yang ditujukan baik untuk perbaikan kinerja Dinas Tenaga Kerja dan Transmigrasi Provinsi Sumatera Barat berpedoman pada Peraturan Menteri Negara Pendayagunaan Aparatur Negara dan Reformasi Birokrasi Nomor 29 Tahun 2010 dan Peraturan Gubernur Sumatera Barat Nomor 65 Tahun 2012 tentang Pedoman Sistem Akuntabilitas Kinerja di Lingkungan Pemerintah Provinsi Sumatera Barat. Secara lebih rinci muatan dokumen LAKIP ini tergambar dalam sistimatika laporan yang tersusun sebagai berikut :</w:t>
      </w:r>
    </w:p>
    <w:p w:rsidR="0012338B" w:rsidRPr="002660AE" w:rsidRDefault="003D0332" w:rsidP="004A2DB9">
      <w:pPr>
        <w:pStyle w:val="BodyTextIndent"/>
        <w:spacing w:line="360" w:lineRule="auto"/>
        <w:ind w:left="0" w:firstLine="1"/>
        <w:rPr>
          <w:rFonts w:ascii="Berlin Sans FB" w:hAnsi="Berlin Sans FB" w:cs="Tahoma"/>
          <w:lang w:val="id-ID"/>
        </w:rPr>
      </w:pPr>
      <w:r w:rsidRPr="004A2DB9">
        <w:rPr>
          <w:rFonts w:ascii="Berlin Sans FB" w:hAnsi="Berlin Sans FB" w:cs="Tahoma"/>
          <w:b/>
          <w:lang w:val="id-ID"/>
        </w:rPr>
        <w:t>IKHTISAR EKSEKUTIF</w:t>
      </w:r>
      <w:r w:rsidRPr="002660AE">
        <w:rPr>
          <w:rFonts w:ascii="Berlin Sans FB" w:hAnsi="Berlin Sans FB" w:cs="Tahoma"/>
          <w:lang w:val="id-ID"/>
        </w:rPr>
        <w:t>, menyajikan ringkasan isi dari LAKIP Dinas Tenaga Kerja dan Transmigrasi Provinsi Sumatera Barat Tahun 201</w:t>
      </w:r>
      <w:r w:rsidRPr="002660AE">
        <w:rPr>
          <w:rFonts w:ascii="Berlin Sans FB" w:hAnsi="Berlin Sans FB" w:cs="Tahoma"/>
        </w:rPr>
        <w:t>8</w:t>
      </w:r>
      <w:r w:rsidRPr="002660AE">
        <w:rPr>
          <w:rFonts w:ascii="Berlin Sans FB" w:hAnsi="Berlin Sans FB" w:cs="Tahoma"/>
          <w:lang w:val="id-ID"/>
        </w:rPr>
        <w:t>.</w:t>
      </w:r>
    </w:p>
    <w:p w:rsidR="0012338B" w:rsidRPr="002660AE" w:rsidRDefault="0012338B">
      <w:pPr>
        <w:pStyle w:val="BodyTextIndent"/>
        <w:ind w:left="425" w:firstLine="567"/>
        <w:rPr>
          <w:rFonts w:ascii="Berlin Sans FB" w:hAnsi="Berlin Sans FB" w:cs="Tahoma"/>
          <w:lang w:val="id-ID"/>
        </w:rPr>
      </w:pPr>
    </w:p>
    <w:p w:rsidR="0012338B" w:rsidRPr="002660AE" w:rsidRDefault="003D0332">
      <w:pPr>
        <w:pStyle w:val="BodyTextIndent"/>
        <w:spacing w:line="360" w:lineRule="auto"/>
        <w:ind w:left="426"/>
        <w:rPr>
          <w:rFonts w:ascii="Berlin Sans FB" w:hAnsi="Berlin Sans FB" w:cs="Tahoma"/>
          <w:b/>
          <w:lang w:val="id-ID"/>
        </w:rPr>
      </w:pPr>
      <w:r w:rsidRPr="002660AE">
        <w:rPr>
          <w:rFonts w:ascii="Berlin Sans FB" w:hAnsi="Berlin Sans FB" w:cs="Tahoma"/>
          <w:b/>
          <w:lang w:val="id-ID"/>
        </w:rPr>
        <w:t>Bab. I. Pendahuluan</w:t>
      </w:r>
    </w:p>
    <w:p w:rsidR="0012338B" w:rsidRPr="002660AE" w:rsidRDefault="003D0332">
      <w:pPr>
        <w:pStyle w:val="BodyTextIndent"/>
        <w:spacing w:line="360" w:lineRule="auto"/>
        <w:ind w:left="426"/>
        <w:rPr>
          <w:rFonts w:ascii="Berlin Sans FB" w:hAnsi="Berlin Sans FB" w:cs="Tahoma"/>
          <w:lang w:val="id-ID"/>
        </w:rPr>
      </w:pPr>
      <w:r w:rsidRPr="002660AE">
        <w:rPr>
          <w:rFonts w:ascii="Berlin Sans FB" w:hAnsi="Berlin Sans FB" w:cs="Tahoma"/>
          <w:lang w:val="id-ID"/>
        </w:rPr>
        <w:t>Menguraikan tentang permasalahan utama yang sedang dihadapi, struktur organisasi, aspek sumber daya dan sistimatika penyajian.</w:t>
      </w:r>
    </w:p>
    <w:p w:rsidR="0012338B" w:rsidRPr="002660AE" w:rsidRDefault="003D0332">
      <w:pPr>
        <w:pStyle w:val="BodyTextIndent"/>
        <w:spacing w:line="360" w:lineRule="auto"/>
        <w:ind w:left="426"/>
        <w:rPr>
          <w:rFonts w:ascii="Berlin Sans FB" w:hAnsi="Berlin Sans FB" w:cs="Tahoma"/>
          <w:lang w:val="id-ID"/>
        </w:rPr>
      </w:pPr>
      <w:r w:rsidRPr="002660AE">
        <w:rPr>
          <w:rFonts w:ascii="Berlin Sans FB" w:hAnsi="Berlin Sans FB" w:cs="Tahoma"/>
          <w:b/>
          <w:lang w:val="id-ID"/>
        </w:rPr>
        <w:t>Bab. II. Perencanaan Kinerja</w:t>
      </w:r>
      <w:r w:rsidRPr="002660AE">
        <w:rPr>
          <w:rFonts w:ascii="Berlin Sans FB" w:hAnsi="Berlin Sans FB" w:cs="Tahoma"/>
          <w:lang w:val="id-ID"/>
        </w:rPr>
        <w:t xml:space="preserve"> </w:t>
      </w:r>
      <w:r w:rsidRPr="002660AE">
        <w:rPr>
          <w:rFonts w:ascii="Berlin Sans FB" w:hAnsi="Berlin Sans FB" w:cs="Tahoma"/>
          <w:b/>
          <w:lang w:val="id-ID"/>
        </w:rPr>
        <w:t>dan Perjanjian Kinerja</w:t>
      </w:r>
    </w:p>
    <w:p w:rsidR="0012338B" w:rsidRPr="002660AE" w:rsidRDefault="003D0332">
      <w:pPr>
        <w:pStyle w:val="BodyTextIndent"/>
        <w:spacing w:line="360" w:lineRule="auto"/>
        <w:ind w:left="426"/>
        <w:rPr>
          <w:rFonts w:ascii="Berlin Sans FB" w:hAnsi="Berlin Sans FB" w:cs="Tahoma"/>
          <w:lang w:val="id-ID"/>
        </w:rPr>
      </w:pPr>
      <w:r w:rsidRPr="002660AE">
        <w:rPr>
          <w:rFonts w:ascii="Berlin Sans FB" w:hAnsi="Berlin Sans FB" w:cs="Tahoma"/>
          <w:lang w:val="id-ID"/>
        </w:rPr>
        <w:t>Menguraikan tentang strategi dan penetapan kinerja Dinas Tenaga Kerja dan Transmigrasi Provinsi Sumatera Barat</w:t>
      </w:r>
      <w:r w:rsidR="00BF4B6F">
        <w:rPr>
          <w:rFonts w:ascii="Berlin Sans FB" w:hAnsi="Berlin Sans FB" w:cs="Tahoma"/>
          <w:lang w:val="id-ID"/>
        </w:rPr>
        <w:t xml:space="preserve"> tahun 201</w:t>
      </w:r>
      <w:r w:rsidR="00BF4B6F">
        <w:rPr>
          <w:rFonts w:ascii="Berlin Sans FB" w:hAnsi="Berlin Sans FB" w:cs="Tahoma"/>
          <w:lang w:val="en-GB"/>
        </w:rPr>
        <w:t>8</w:t>
      </w:r>
      <w:r w:rsidRPr="002660AE">
        <w:rPr>
          <w:rFonts w:ascii="Berlin Sans FB" w:hAnsi="Berlin Sans FB" w:cs="Tahoma"/>
          <w:lang w:val="id-ID"/>
        </w:rPr>
        <w:t>.</w:t>
      </w:r>
    </w:p>
    <w:p w:rsidR="0012338B" w:rsidRPr="002660AE" w:rsidRDefault="003D0332">
      <w:pPr>
        <w:pStyle w:val="BodyTextIndent"/>
        <w:spacing w:line="360" w:lineRule="auto"/>
        <w:ind w:left="426"/>
        <w:rPr>
          <w:rFonts w:ascii="Berlin Sans FB" w:hAnsi="Berlin Sans FB" w:cs="Tahoma"/>
          <w:b/>
          <w:lang w:val="id-ID"/>
        </w:rPr>
      </w:pPr>
      <w:r w:rsidRPr="002660AE">
        <w:rPr>
          <w:rFonts w:ascii="Berlin Sans FB" w:hAnsi="Berlin Sans FB" w:cs="Tahoma"/>
          <w:b/>
          <w:lang w:val="id-ID"/>
        </w:rPr>
        <w:t>Bab. III. Akuntabilitas Kinerja.</w:t>
      </w:r>
    </w:p>
    <w:p w:rsidR="0012338B" w:rsidRPr="002660AE" w:rsidRDefault="003D0332">
      <w:pPr>
        <w:pStyle w:val="BodyTextIndent"/>
        <w:spacing w:line="360" w:lineRule="auto"/>
        <w:ind w:left="426"/>
        <w:rPr>
          <w:rFonts w:ascii="Berlin Sans FB" w:hAnsi="Berlin Sans FB" w:cs="Tahoma"/>
          <w:lang w:val="id-ID"/>
        </w:rPr>
      </w:pPr>
      <w:r w:rsidRPr="002660AE">
        <w:rPr>
          <w:rFonts w:ascii="Berlin Sans FB" w:hAnsi="Berlin Sans FB" w:cs="Tahoma"/>
          <w:lang w:val="id-ID"/>
        </w:rPr>
        <w:t>Menguraikan tentang pengukuran, sasaran dan akuntabilitas pencapaian sasaran strategis Dinas Tenaga Kerja dan Transmigrasi Provinsi Sumatera Barat d</w:t>
      </w:r>
      <w:r w:rsidR="00BF4B6F">
        <w:rPr>
          <w:rFonts w:ascii="Berlin Sans FB" w:hAnsi="Berlin Sans FB" w:cs="Tahoma"/>
          <w:lang w:val="id-ID"/>
        </w:rPr>
        <w:t>an realisasi anggaran Tahun 201</w:t>
      </w:r>
      <w:r w:rsidR="00BF4B6F">
        <w:rPr>
          <w:rFonts w:ascii="Berlin Sans FB" w:hAnsi="Berlin Sans FB" w:cs="Tahoma"/>
          <w:lang w:val="en-GB"/>
        </w:rPr>
        <w:t>8</w:t>
      </w:r>
      <w:r w:rsidRPr="002660AE">
        <w:rPr>
          <w:rFonts w:ascii="Berlin Sans FB" w:hAnsi="Berlin Sans FB" w:cs="Tahoma"/>
          <w:lang w:val="id-ID"/>
        </w:rPr>
        <w:t>.</w:t>
      </w:r>
    </w:p>
    <w:p w:rsidR="0012338B" w:rsidRPr="002660AE" w:rsidRDefault="003D0332">
      <w:pPr>
        <w:pStyle w:val="BodyTextIndent"/>
        <w:spacing w:line="360" w:lineRule="auto"/>
        <w:ind w:left="426"/>
        <w:rPr>
          <w:rFonts w:ascii="Berlin Sans FB" w:hAnsi="Berlin Sans FB" w:cs="Tahoma"/>
          <w:b/>
          <w:lang w:val="id-ID"/>
        </w:rPr>
      </w:pPr>
      <w:r w:rsidRPr="002660AE">
        <w:rPr>
          <w:rFonts w:ascii="Berlin Sans FB" w:hAnsi="Berlin Sans FB" w:cs="Tahoma"/>
          <w:b/>
          <w:lang w:val="id-ID"/>
        </w:rPr>
        <w:t>Bab. IV. Penutup.</w:t>
      </w:r>
    </w:p>
    <w:p w:rsidR="0012338B" w:rsidRPr="002660AE" w:rsidRDefault="003D0332">
      <w:pPr>
        <w:pStyle w:val="BodyTextIndent"/>
        <w:spacing w:line="360" w:lineRule="auto"/>
        <w:ind w:left="426"/>
        <w:rPr>
          <w:rFonts w:ascii="Berlin Sans FB" w:hAnsi="Berlin Sans FB" w:cs="Tahoma"/>
        </w:rPr>
      </w:pPr>
      <w:r w:rsidRPr="002660AE">
        <w:rPr>
          <w:rFonts w:ascii="Berlin Sans FB" w:hAnsi="Berlin Sans FB" w:cs="Tahoma"/>
          <w:lang w:val="id-ID"/>
        </w:rPr>
        <w:t xml:space="preserve">Menguraikan gambaran secara menyeluruh tentang keberhasilan dan kegagalan pencapaian sasaran yang telah ditetapkan dan kondisi yang diharapkan tahun mendatang. </w:t>
      </w:r>
    </w:p>
    <w:p w:rsidR="0012338B" w:rsidRPr="00121F2D" w:rsidRDefault="0012338B" w:rsidP="00121F2D">
      <w:pPr>
        <w:spacing w:line="360" w:lineRule="auto"/>
        <w:jc w:val="both"/>
        <w:rPr>
          <w:rFonts w:ascii="Tahoma" w:hAnsi="Tahoma" w:cs="Tahoma"/>
          <w:b/>
          <w:sz w:val="22"/>
          <w:szCs w:val="22"/>
        </w:rPr>
      </w:pPr>
    </w:p>
    <w:sectPr w:rsidR="0012338B" w:rsidRPr="00121F2D" w:rsidSect="00705B38">
      <w:headerReference w:type="default" r:id="rId10"/>
      <w:footerReference w:type="default" r:id="rId11"/>
      <w:pgSz w:w="11907" w:h="16839"/>
      <w:pgMar w:top="1702" w:right="1282" w:bottom="1701" w:left="1985" w:header="851"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95A" w:rsidRDefault="0009095A">
      <w:r>
        <w:separator/>
      </w:r>
    </w:p>
  </w:endnote>
  <w:endnote w:type="continuationSeparator" w:id="0">
    <w:p w:rsidR="0009095A" w:rsidRDefault="0009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451001"/>
      <w:docPartObj>
        <w:docPartGallery w:val="Page Numbers (Bottom of Page)"/>
        <w:docPartUnique/>
      </w:docPartObj>
    </w:sdtPr>
    <w:sdtEndPr/>
    <w:sdtContent>
      <w:p w:rsidR="002E5F06" w:rsidRDefault="00322BA6">
        <w:pPr>
          <w:pStyle w:val="Footer"/>
          <w:jc w:val="right"/>
        </w:pPr>
        <w:r>
          <w:rPr>
            <w:noProof/>
          </w:rPr>
          <mc:AlternateContent>
            <mc:Choice Requires="wps">
              <w:drawing>
                <wp:anchor distT="0" distB="0" distL="114300" distR="114300" simplePos="0" relativeHeight="251657728" behindDoc="1" locked="0" layoutInCell="1" allowOverlap="1">
                  <wp:simplePos x="0" y="0"/>
                  <wp:positionH relativeFrom="column">
                    <wp:posOffset>5219700</wp:posOffset>
                  </wp:positionH>
                  <wp:positionV relativeFrom="paragraph">
                    <wp:posOffset>-137795</wp:posOffset>
                  </wp:positionV>
                  <wp:extent cx="485140" cy="325755"/>
                  <wp:effectExtent l="76200" t="14605" r="19685" b="7874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140" cy="325755"/>
                          </a:xfrm>
                          <a:prstGeom prst="homePlate">
                            <a:avLst>
                              <a:gd name="adj" fmla="val 37232"/>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107763" dir="8100000"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26" type="#_x0000_t15" style="position:absolute;margin-left:411pt;margin-top:-10.85pt;width:38.2pt;height:2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" fillcolor="#d99594 [1941]" strokecolor="#d99594 [1941]" strokeweight="1pt">
                  <v:fill color2="#f2dbdb [661]" angle="135" focus="50%" type="gradient"/>
                  <v:shadow on="t" color="#622423 [1605]" opacity=".5" offset="-6pt,6pt"/>
                </v:shape>
              </w:pict>
            </mc:Fallback>
          </mc:AlternateContent>
        </w:r>
        <w:r w:rsidR="002E5F06">
          <w:fldChar w:fldCharType="begin"/>
        </w:r>
        <w:r w:rsidR="002E5F06">
          <w:instrText xml:space="preserve"> PAGE   \* MERGEFORMAT </w:instrText>
        </w:r>
        <w:r w:rsidR="002E5F06">
          <w:fldChar w:fldCharType="separate"/>
        </w:r>
        <w:r w:rsidR="006073E7">
          <w:rPr>
            <w:noProof/>
          </w:rPr>
          <w:t>13</w:t>
        </w:r>
        <w:r w:rsidR="002E5F06">
          <w:rPr>
            <w:noProof/>
          </w:rPr>
          <w:fldChar w:fldCharType="end"/>
        </w:r>
      </w:p>
    </w:sdtContent>
  </w:sdt>
  <w:p w:rsidR="002E5F06" w:rsidRDefault="002E5F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95A" w:rsidRDefault="0009095A">
      <w:r>
        <w:separator/>
      </w:r>
    </w:p>
  </w:footnote>
  <w:footnote w:type="continuationSeparator" w:id="0">
    <w:p w:rsidR="0009095A" w:rsidRDefault="00090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18" w:space="0" w:color="808080"/>
        <w:insideV w:val="single" w:sz="18" w:space="0" w:color="808080"/>
      </w:tblBorders>
      <w:tblLayout w:type="fixed"/>
      <w:tblCellMar>
        <w:top w:w="72" w:type="dxa"/>
        <w:left w:w="115" w:type="dxa"/>
        <w:bottom w:w="72" w:type="dxa"/>
        <w:right w:w="115" w:type="dxa"/>
      </w:tblCellMar>
      <w:tblLook w:val="0000" w:firstRow="0" w:lastRow="0" w:firstColumn="0" w:lastColumn="0" w:noHBand="0" w:noVBand="0"/>
    </w:tblPr>
    <w:tblGrid>
      <w:gridCol w:w="7647"/>
      <w:gridCol w:w="1087"/>
    </w:tblGrid>
    <w:tr w:rsidR="002E5F06" w:rsidTr="000B68FD">
      <w:trPr>
        <w:trHeight w:val="288"/>
      </w:trPr>
      <w:tc>
        <w:tcPr>
          <w:tcW w:w="7647" w:type="dxa"/>
        </w:tcPr>
        <w:p w:rsidR="002E5F06" w:rsidRPr="008401A1" w:rsidRDefault="002E5F06" w:rsidP="000B68FD">
          <w:pPr>
            <w:pStyle w:val="Header"/>
            <w:jc w:val="right"/>
            <w:rPr>
              <w:rFonts w:ascii="Cambria" w:hAnsi="Cambria"/>
              <w:sz w:val="36"/>
              <w:szCs w:val="36"/>
              <w:lang w:val="id-ID"/>
            </w:rPr>
          </w:pPr>
          <w:r>
            <w:rPr>
              <w:rFonts w:ascii="Cambria" w:hAnsi="Cambria"/>
              <w:color w:val="1F497D"/>
              <w:lang w:val="id-ID"/>
            </w:rPr>
            <w:t xml:space="preserve">LAKIP DISNAKERTRANS </w:t>
          </w:r>
          <w:r w:rsidR="006073E7">
            <w:rPr>
              <w:rFonts w:ascii="Cambria" w:hAnsi="Cambria"/>
              <w:color w:val="1F497D"/>
            </w:rPr>
            <w:t>2019</w:t>
          </w:r>
        </w:p>
      </w:tc>
      <w:tc>
        <w:tcPr>
          <w:tcW w:w="1087" w:type="dxa"/>
        </w:tcPr>
        <w:p w:rsidR="002E5F06" w:rsidRDefault="002E5F06" w:rsidP="000B68FD">
          <w:pPr>
            <w:pStyle w:val="Header"/>
            <w:rPr>
              <w:rFonts w:ascii="Cambria" w:hAnsi="Cambria"/>
              <w:b/>
              <w:bCs/>
              <w:color w:val="4F81BD"/>
              <w:sz w:val="36"/>
              <w:szCs w:val="36"/>
            </w:rPr>
          </w:pPr>
        </w:p>
      </w:tc>
    </w:tr>
  </w:tbl>
  <w:p w:rsidR="002E5F06" w:rsidRDefault="002E5F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A908B4"/>
    <w:multiLevelType w:val="singleLevel"/>
    <w:tmpl w:val="88A908B4"/>
    <w:lvl w:ilvl="0">
      <w:start w:val="1"/>
      <w:numFmt w:val="decimal"/>
      <w:suff w:val="space"/>
      <w:lvlText w:val="%1."/>
      <w:lvlJc w:val="left"/>
    </w:lvl>
  </w:abstractNum>
  <w:abstractNum w:abstractNumId="1">
    <w:nsid w:val="8CA0DB0C"/>
    <w:multiLevelType w:val="singleLevel"/>
    <w:tmpl w:val="8CA0DB0C"/>
    <w:lvl w:ilvl="0">
      <w:start w:val="1"/>
      <w:numFmt w:val="decimal"/>
      <w:lvlText w:val="%1)"/>
      <w:lvlJc w:val="left"/>
      <w:pPr>
        <w:ind w:left="2204" w:hanging="360"/>
      </w:pPr>
      <w:rPr>
        <w:rFonts w:hint="default"/>
      </w:rPr>
    </w:lvl>
  </w:abstractNum>
  <w:abstractNum w:abstractNumId="2">
    <w:nsid w:val="9239341B"/>
    <w:multiLevelType w:val="multilevel"/>
    <w:tmpl w:val="9239341B"/>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3">
    <w:nsid w:val="9288B902"/>
    <w:multiLevelType w:val="multilevel"/>
    <w:tmpl w:val="9288B902"/>
    <w:lvl w:ilvl="0">
      <w:start w:val="1"/>
      <w:numFmt w:val="decimal"/>
      <w:lvlText w:val="%1."/>
      <w:lvlJc w:val="left"/>
      <w:pPr>
        <w:ind w:left="2009" w:hanging="425"/>
      </w:pPr>
      <w:rPr>
        <w:rFonts w:ascii="Tahoma" w:eastAsia="Tahoma" w:hAnsi="Tahoma" w:cs="Tahoma" w:hint="default"/>
        <w:w w:val="99"/>
        <w:sz w:val="24"/>
        <w:szCs w:val="24"/>
        <w:lang w:val="en-US" w:eastAsia="en-US" w:bidi="en-US"/>
      </w:rPr>
    </w:lvl>
    <w:lvl w:ilvl="1">
      <w:numFmt w:val="bullet"/>
      <w:lvlText w:val="•"/>
      <w:lvlJc w:val="left"/>
      <w:pPr>
        <w:ind w:left="2990" w:hanging="425"/>
      </w:pPr>
      <w:rPr>
        <w:rFonts w:hint="default"/>
        <w:lang w:val="en-US" w:eastAsia="en-US" w:bidi="en-US"/>
      </w:rPr>
    </w:lvl>
    <w:lvl w:ilvl="2">
      <w:numFmt w:val="bullet"/>
      <w:lvlText w:val="•"/>
      <w:lvlJc w:val="left"/>
      <w:pPr>
        <w:ind w:left="3981" w:hanging="425"/>
      </w:pPr>
      <w:rPr>
        <w:rFonts w:hint="default"/>
        <w:lang w:val="en-US" w:eastAsia="en-US" w:bidi="en-US"/>
      </w:rPr>
    </w:lvl>
    <w:lvl w:ilvl="3">
      <w:numFmt w:val="bullet"/>
      <w:lvlText w:val="•"/>
      <w:lvlJc w:val="left"/>
      <w:pPr>
        <w:ind w:left="4972" w:hanging="425"/>
      </w:pPr>
      <w:rPr>
        <w:rFonts w:hint="default"/>
        <w:lang w:val="en-US" w:eastAsia="en-US" w:bidi="en-US"/>
      </w:rPr>
    </w:lvl>
    <w:lvl w:ilvl="4">
      <w:numFmt w:val="bullet"/>
      <w:lvlText w:val="•"/>
      <w:lvlJc w:val="left"/>
      <w:pPr>
        <w:ind w:left="5963" w:hanging="425"/>
      </w:pPr>
      <w:rPr>
        <w:rFonts w:hint="default"/>
        <w:lang w:val="en-US" w:eastAsia="en-US" w:bidi="en-US"/>
      </w:rPr>
    </w:lvl>
    <w:lvl w:ilvl="5">
      <w:numFmt w:val="bullet"/>
      <w:lvlText w:val="•"/>
      <w:lvlJc w:val="left"/>
      <w:pPr>
        <w:ind w:left="6954" w:hanging="425"/>
      </w:pPr>
      <w:rPr>
        <w:rFonts w:hint="default"/>
        <w:lang w:val="en-US" w:eastAsia="en-US" w:bidi="en-US"/>
      </w:rPr>
    </w:lvl>
    <w:lvl w:ilvl="6">
      <w:numFmt w:val="bullet"/>
      <w:lvlText w:val="•"/>
      <w:lvlJc w:val="left"/>
      <w:pPr>
        <w:ind w:left="7945" w:hanging="425"/>
      </w:pPr>
      <w:rPr>
        <w:rFonts w:hint="default"/>
        <w:lang w:val="en-US" w:eastAsia="en-US" w:bidi="en-US"/>
      </w:rPr>
    </w:lvl>
    <w:lvl w:ilvl="7">
      <w:numFmt w:val="bullet"/>
      <w:lvlText w:val="•"/>
      <w:lvlJc w:val="left"/>
      <w:pPr>
        <w:ind w:left="8936" w:hanging="425"/>
      </w:pPr>
      <w:rPr>
        <w:rFonts w:hint="default"/>
        <w:lang w:val="en-US" w:eastAsia="en-US" w:bidi="en-US"/>
      </w:rPr>
    </w:lvl>
    <w:lvl w:ilvl="8">
      <w:numFmt w:val="bullet"/>
      <w:lvlText w:val="•"/>
      <w:lvlJc w:val="left"/>
      <w:pPr>
        <w:ind w:left="9927" w:hanging="425"/>
      </w:pPr>
      <w:rPr>
        <w:rFonts w:hint="default"/>
        <w:lang w:val="en-US" w:eastAsia="en-US" w:bidi="en-US"/>
      </w:rPr>
    </w:lvl>
  </w:abstractNum>
  <w:abstractNum w:abstractNumId="4">
    <w:nsid w:val="95DF1E02"/>
    <w:multiLevelType w:val="singleLevel"/>
    <w:tmpl w:val="95DF1E02"/>
    <w:lvl w:ilvl="0">
      <w:start w:val="1"/>
      <w:numFmt w:val="bullet"/>
      <w:lvlText w:val=""/>
      <w:lvlJc w:val="left"/>
      <w:pPr>
        <w:tabs>
          <w:tab w:val="num" w:pos="420"/>
        </w:tabs>
        <w:ind w:left="420" w:hanging="420"/>
      </w:pPr>
      <w:rPr>
        <w:rFonts w:ascii="Wingdings" w:hAnsi="Wingdings" w:hint="default"/>
      </w:rPr>
    </w:lvl>
  </w:abstractNum>
  <w:abstractNum w:abstractNumId="5">
    <w:nsid w:val="9BB48D0D"/>
    <w:multiLevelType w:val="singleLevel"/>
    <w:tmpl w:val="9BB48D0D"/>
    <w:lvl w:ilvl="0">
      <w:start w:val="1"/>
      <w:numFmt w:val="decimal"/>
      <w:lvlText w:val="%1."/>
      <w:lvlJc w:val="left"/>
      <w:pPr>
        <w:tabs>
          <w:tab w:val="num" w:pos="425"/>
        </w:tabs>
        <w:ind w:left="425" w:hanging="425"/>
      </w:pPr>
      <w:rPr>
        <w:rFonts w:hint="default"/>
      </w:rPr>
    </w:lvl>
  </w:abstractNum>
  <w:abstractNum w:abstractNumId="6">
    <w:nsid w:val="9C8AC8EF"/>
    <w:multiLevelType w:val="multilevel"/>
    <w:tmpl w:val="9C8AC8EF"/>
    <w:lvl w:ilvl="0">
      <w:numFmt w:val="bullet"/>
      <w:lvlText w:val="-"/>
      <w:lvlJc w:val="left"/>
      <w:pPr>
        <w:ind w:left="1867" w:hanging="284"/>
      </w:pPr>
      <w:rPr>
        <w:rFonts w:ascii="Arial" w:eastAsia="Arial" w:hAnsi="Arial" w:cs="Arial" w:hint="default"/>
        <w:spacing w:val="-3"/>
        <w:w w:val="99"/>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7">
    <w:nsid w:val="A016B9AB"/>
    <w:multiLevelType w:val="singleLevel"/>
    <w:tmpl w:val="A016B9AB"/>
    <w:lvl w:ilvl="0">
      <w:start w:val="1"/>
      <w:numFmt w:val="bullet"/>
      <w:lvlText w:val=""/>
      <w:lvlJc w:val="left"/>
      <w:pPr>
        <w:tabs>
          <w:tab w:val="num" w:pos="420"/>
        </w:tabs>
        <w:ind w:left="420" w:hanging="420"/>
      </w:pPr>
      <w:rPr>
        <w:rFonts w:ascii="Wingdings" w:hAnsi="Wingdings" w:hint="default"/>
      </w:rPr>
    </w:lvl>
  </w:abstractNum>
  <w:abstractNum w:abstractNumId="8">
    <w:nsid w:val="A607D15C"/>
    <w:multiLevelType w:val="singleLevel"/>
    <w:tmpl w:val="A607D15C"/>
    <w:lvl w:ilvl="0">
      <w:start w:val="1"/>
      <w:numFmt w:val="decimal"/>
      <w:suff w:val="space"/>
      <w:lvlText w:val="%1."/>
      <w:lvlJc w:val="left"/>
    </w:lvl>
  </w:abstractNum>
  <w:abstractNum w:abstractNumId="9">
    <w:nsid w:val="A8D2B5E8"/>
    <w:multiLevelType w:val="multilevel"/>
    <w:tmpl w:val="A8D2B5E8"/>
    <w:lvl w:ilvl="0">
      <w:start w:val="1"/>
      <w:numFmt w:val="lowerLetter"/>
      <w:lvlText w:val="%1."/>
      <w:lvlJc w:val="left"/>
      <w:pPr>
        <w:ind w:left="1682" w:hanging="360"/>
      </w:pPr>
      <w:rPr>
        <w:rFonts w:ascii="Tahoma" w:eastAsia="Tahoma" w:hAnsi="Tahoma" w:cs="Tahoma" w:hint="default"/>
        <w:b/>
        <w:bCs/>
        <w:spacing w:val="-2"/>
        <w:w w:val="100"/>
        <w:sz w:val="24"/>
        <w:szCs w:val="24"/>
        <w:lang w:val="en-US" w:eastAsia="en-US" w:bidi="en-US"/>
      </w:rPr>
    </w:lvl>
    <w:lvl w:ilvl="1">
      <w:start w:val="1"/>
      <w:numFmt w:val="decimal"/>
      <w:lvlText w:val="%2)"/>
      <w:lvlJc w:val="left"/>
      <w:pPr>
        <w:ind w:left="2042" w:hanging="360"/>
      </w:pPr>
      <w:rPr>
        <w:rFonts w:ascii="Tahoma" w:eastAsia="Tahoma" w:hAnsi="Tahoma" w:cs="Tahoma" w:hint="default"/>
        <w:b/>
        <w:bCs/>
        <w:w w:val="100"/>
        <w:sz w:val="24"/>
        <w:szCs w:val="24"/>
        <w:lang w:val="en-US" w:eastAsia="en-US" w:bidi="en-US"/>
      </w:rPr>
    </w:lvl>
    <w:lvl w:ilvl="2">
      <w:start w:val="1"/>
      <w:numFmt w:val="decimal"/>
      <w:lvlText w:val="(%3)"/>
      <w:lvlJc w:val="left"/>
      <w:pPr>
        <w:ind w:left="2582" w:hanging="509"/>
      </w:pPr>
      <w:rPr>
        <w:rFonts w:hint="default"/>
        <w:spacing w:val="-31"/>
        <w:w w:val="99"/>
        <w:lang w:val="en-US" w:eastAsia="en-US" w:bidi="en-US"/>
      </w:rPr>
    </w:lvl>
    <w:lvl w:ilvl="3">
      <w:numFmt w:val="bullet"/>
      <w:lvlText w:val="•"/>
      <w:lvlJc w:val="left"/>
      <w:pPr>
        <w:ind w:left="2580" w:hanging="509"/>
      </w:pPr>
      <w:rPr>
        <w:rFonts w:hint="default"/>
        <w:lang w:val="en-US" w:eastAsia="en-US" w:bidi="en-US"/>
      </w:rPr>
    </w:lvl>
    <w:lvl w:ilvl="4">
      <w:numFmt w:val="bullet"/>
      <w:lvlText w:val="•"/>
      <w:lvlJc w:val="left"/>
      <w:pPr>
        <w:ind w:left="3789" w:hanging="509"/>
      </w:pPr>
      <w:rPr>
        <w:rFonts w:hint="default"/>
        <w:lang w:val="en-US" w:eastAsia="en-US" w:bidi="en-US"/>
      </w:rPr>
    </w:lvl>
    <w:lvl w:ilvl="5">
      <w:numFmt w:val="bullet"/>
      <w:lvlText w:val="•"/>
      <w:lvlJc w:val="left"/>
      <w:pPr>
        <w:ind w:left="4999" w:hanging="509"/>
      </w:pPr>
      <w:rPr>
        <w:rFonts w:hint="default"/>
        <w:lang w:val="en-US" w:eastAsia="en-US" w:bidi="en-US"/>
      </w:rPr>
    </w:lvl>
    <w:lvl w:ilvl="6">
      <w:numFmt w:val="bullet"/>
      <w:lvlText w:val="•"/>
      <w:lvlJc w:val="left"/>
      <w:pPr>
        <w:ind w:left="6209" w:hanging="509"/>
      </w:pPr>
      <w:rPr>
        <w:rFonts w:hint="default"/>
        <w:lang w:val="en-US" w:eastAsia="en-US" w:bidi="en-US"/>
      </w:rPr>
    </w:lvl>
    <w:lvl w:ilvl="7">
      <w:numFmt w:val="bullet"/>
      <w:lvlText w:val="•"/>
      <w:lvlJc w:val="left"/>
      <w:pPr>
        <w:ind w:left="7419" w:hanging="509"/>
      </w:pPr>
      <w:rPr>
        <w:rFonts w:hint="default"/>
        <w:lang w:val="en-US" w:eastAsia="en-US" w:bidi="en-US"/>
      </w:rPr>
    </w:lvl>
    <w:lvl w:ilvl="8">
      <w:numFmt w:val="bullet"/>
      <w:lvlText w:val="•"/>
      <w:lvlJc w:val="left"/>
      <w:pPr>
        <w:ind w:left="8629" w:hanging="509"/>
      </w:pPr>
      <w:rPr>
        <w:rFonts w:hint="default"/>
        <w:lang w:val="en-US" w:eastAsia="en-US" w:bidi="en-US"/>
      </w:rPr>
    </w:lvl>
  </w:abstractNum>
  <w:abstractNum w:abstractNumId="10">
    <w:nsid w:val="B0F1ACD9"/>
    <w:multiLevelType w:val="multilevel"/>
    <w:tmpl w:val="B0F1ACD9"/>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11">
    <w:nsid w:val="B3DA08A9"/>
    <w:multiLevelType w:val="singleLevel"/>
    <w:tmpl w:val="B3DA08A9"/>
    <w:lvl w:ilvl="0">
      <w:start w:val="1"/>
      <w:numFmt w:val="decimal"/>
      <w:suff w:val="space"/>
      <w:lvlText w:val="%1."/>
      <w:lvlJc w:val="left"/>
    </w:lvl>
  </w:abstractNum>
  <w:abstractNum w:abstractNumId="12">
    <w:nsid w:val="B5E306ED"/>
    <w:multiLevelType w:val="multilevel"/>
    <w:tmpl w:val="B5E306ED"/>
    <w:lvl w:ilvl="0">
      <w:start w:val="1"/>
      <w:numFmt w:val="decimal"/>
      <w:lvlText w:val="%1."/>
      <w:lvlJc w:val="left"/>
      <w:pPr>
        <w:ind w:left="395" w:hanging="272"/>
      </w:pPr>
      <w:rPr>
        <w:rFonts w:ascii="Tahoma" w:eastAsia="Tahoma" w:hAnsi="Tahoma" w:cs="Tahoma" w:hint="default"/>
        <w:spacing w:val="-1"/>
        <w:w w:val="99"/>
        <w:sz w:val="20"/>
        <w:szCs w:val="20"/>
        <w:lang w:val="en-US" w:eastAsia="en-US" w:bidi="en-US"/>
      </w:rPr>
    </w:lvl>
    <w:lvl w:ilvl="1">
      <w:numFmt w:val="bullet"/>
      <w:lvlText w:val="•"/>
      <w:lvlJc w:val="left"/>
      <w:pPr>
        <w:ind w:left="642" w:hanging="272"/>
      </w:pPr>
      <w:rPr>
        <w:rFonts w:hint="default"/>
        <w:lang w:val="en-US" w:eastAsia="en-US" w:bidi="en-US"/>
      </w:rPr>
    </w:lvl>
    <w:lvl w:ilvl="2">
      <w:numFmt w:val="bullet"/>
      <w:lvlText w:val="•"/>
      <w:lvlJc w:val="left"/>
      <w:pPr>
        <w:ind w:left="885" w:hanging="272"/>
      </w:pPr>
      <w:rPr>
        <w:rFonts w:hint="default"/>
        <w:lang w:val="en-US" w:eastAsia="en-US" w:bidi="en-US"/>
      </w:rPr>
    </w:lvl>
    <w:lvl w:ilvl="3">
      <w:numFmt w:val="bullet"/>
      <w:lvlText w:val="•"/>
      <w:lvlJc w:val="left"/>
      <w:pPr>
        <w:ind w:left="1127" w:hanging="272"/>
      </w:pPr>
      <w:rPr>
        <w:rFonts w:hint="default"/>
        <w:lang w:val="en-US" w:eastAsia="en-US" w:bidi="en-US"/>
      </w:rPr>
    </w:lvl>
    <w:lvl w:ilvl="4">
      <w:numFmt w:val="bullet"/>
      <w:lvlText w:val="•"/>
      <w:lvlJc w:val="left"/>
      <w:pPr>
        <w:ind w:left="1370" w:hanging="272"/>
      </w:pPr>
      <w:rPr>
        <w:rFonts w:hint="default"/>
        <w:lang w:val="en-US" w:eastAsia="en-US" w:bidi="en-US"/>
      </w:rPr>
    </w:lvl>
    <w:lvl w:ilvl="5">
      <w:numFmt w:val="bullet"/>
      <w:lvlText w:val="•"/>
      <w:lvlJc w:val="left"/>
      <w:pPr>
        <w:ind w:left="1613" w:hanging="272"/>
      </w:pPr>
      <w:rPr>
        <w:rFonts w:hint="default"/>
        <w:lang w:val="en-US" w:eastAsia="en-US" w:bidi="en-US"/>
      </w:rPr>
    </w:lvl>
    <w:lvl w:ilvl="6">
      <w:numFmt w:val="bullet"/>
      <w:lvlText w:val="•"/>
      <w:lvlJc w:val="left"/>
      <w:pPr>
        <w:ind w:left="1855" w:hanging="272"/>
      </w:pPr>
      <w:rPr>
        <w:rFonts w:hint="default"/>
        <w:lang w:val="en-US" w:eastAsia="en-US" w:bidi="en-US"/>
      </w:rPr>
    </w:lvl>
    <w:lvl w:ilvl="7">
      <w:numFmt w:val="bullet"/>
      <w:lvlText w:val="•"/>
      <w:lvlJc w:val="left"/>
      <w:pPr>
        <w:ind w:left="2098" w:hanging="272"/>
      </w:pPr>
      <w:rPr>
        <w:rFonts w:hint="default"/>
        <w:lang w:val="en-US" w:eastAsia="en-US" w:bidi="en-US"/>
      </w:rPr>
    </w:lvl>
    <w:lvl w:ilvl="8">
      <w:numFmt w:val="bullet"/>
      <w:lvlText w:val="•"/>
      <w:lvlJc w:val="left"/>
      <w:pPr>
        <w:ind w:left="2340" w:hanging="272"/>
      </w:pPr>
      <w:rPr>
        <w:rFonts w:hint="default"/>
        <w:lang w:val="en-US" w:eastAsia="en-US" w:bidi="en-US"/>
      </w:rPr>
    </w:lvl>
  </w:abstractNum>
  <w:abstractNum w:abstractNumId="13">
    <w:nsid w:val="B7BEC2AA"/>
    <w:multiLevelType w:val="singleLevel"/>
    <w:tmpl w:val="B7BEC2AA"/>
    <w:lvl w:ilvl="0">
      <w:start w:val="1"/>
      <w:numFmt w:val="decimal"/>
      <w:suff w:val="space"/>
      <w:lvlText w:val="%1."/>
      <w:lvlJc w:val="left"/>
    </w:lvl>
  </w:abstractNum>
  <w:abstractNum w:abstractNumId="14">
    <w:nsid w:val="BE923771"/>
    <w:multiLevelType w:val="multilevel"/>
    <w:tmpl w:val="BE923771"/>
    <w:lvl w:ilvl="0">
      <w:numFmt w:val="bullet"/>
      <w:lvlText w:val="-"/>
      <w:lvlJc w:val="left"/>
      <w:pPr>
        <w:ind w:left="1867" w:hanging="284"/>
      </w:pPr>
      <w:rPr>
        <w:rFonts w:ascii="Arial" w:eastAsia="Arial" w:hAnsi="Arial" w:cs="Arial" w:hint="default"/>
        <w:w w:val="75"/>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15">
    <w:nsid w:val="BF205925"/>
    <w:multiLevelType w:val="multilevel"/>
    <w:tmpl w:val="BF205925"/>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2304" w:hanging="360"/>
      </w:pPr>
      <w:rPr>
        <w:rFonts w:ascii="Trebuchet MS" w:eastAsia="Trebuchet MS" w:hAnsi="Trebuchet MS" w:cs="Trebuchet MS" w:hint="default"/>
        <w:w w:val="83"/>
        <w:sz w:val="24"/>
        <w:szCs w:val="24"/>
        <w:lang w:val="en-US" w:eastAsia="en-US" w:bidi="en-US"/>
      </w:rPr>
    </w:lvl>
    <w:lvl w:ilvl="2">
      <w:numFmt w:val="bullet"/>
      <w:lvlText w:val="•"/>
      <w:lvlJc w:val="left"/>
      <w:pPr>
        <w:ind w:left="3367" w:hanging="360"/>
      </w:pPr>
      <w:rPr>
        <w:rFonts w:hint="default"/>
        <w:lang w:val="en-US" w:eastAsia="en-US" w:bidi="en-US"/>
      </w:rPr>
    </w:lvl>
    <w:lvl w:ilvl="3">
      <w:numFmt w:val="bullet"/>
      <w:lvlText w:val="•"/>
      <w:lvlJc w:val="left"/>
      <w:pPr>
        <w:ind w:left="4435" w:hanging="360"/>
      </w:pPr>
      <w:rPr>
        <w:rFonts w:hint="default"/>
        <w:lang w:val="en-US" w:eastAsia="en-US" w:bidi="en-US"/>
      </w:rPr>
    </w:lvl>
    <w:lvl w:ilvl="4">
      <w:numFmt w:val="bullet"/>
      <w:lvlText w:val="•"/>
      <w:lvlJc w:val="left"/>
      <w:pPr>
        <w:ind w:left="5502" w:hanging="360"/>
      </w:pPr>
      <w:rPr>
        <w:rFonts w:hint="default"/>
        <w:lang w:val="en-US" w:eastAsia="en-US" w:bidi="en-US"/>
      </w:rPr>
    </w:lvl>
    <w:lvl w:ilvl="5">
      <w:numFmt w:val="bullet"/>
      <w:lvlText w:val="•"/>
      <w:lvlJc w:val="left"/>
      <w:pPr>
        <w:ind w:left="6570" w:hanging="360"/>
      </w:pPr>
      <w:rPr>
        <w:rFonts w:hint="default"/>
        <w:lang w:val="en-US" w:eastAsia="en-US" w:bidi="en-US"/>
      </w:rPr>
    </w:lvl>
    <w:lvl w:ilvl="6">
      <w:numFmt w:val="bullet"/>
      <w:lvlText w:val="•"/>
      <w:lvlJc w:val="left"/>
      <w:pPr>
        <w:ind w:left="7638" w:hanging="360"/>
      </w:pPr>
      <w:rPr>
        <w:rFonts w:hint="default"/>
        <w:lang w:val="en-US" w:eastAsia="en-US" w:bidi="en-US"/>
      </w:rPr>
    </w:lvl>
    <w:lvl w:ilvl="7">
      <w:numFmt w:val="bullet"/>
      <w:lvlText w:val="•"/>
      <w:lvlJc w:val="left"/>
      <w:pPr>
        <w:ind w:left="8705" w:hanging="360"/>
      </w:pPr>
      <w:rPr>
        <w:rFonts w:hint="default"/>
        <w:lang w:val="en-US" w:eastAsia="en-US" w:bidi="en-US"/>
      </w:rPr>
    </w:lvl>
    <w:lvl w:ilvl="8">
      <w:numFmt w:val="bullet"/>
      <w:lvlText w:val="•"/>
      <w:lvlJc w:val="left"/>
      <w:pPr>
        <w:ind w:left="9773" w:hanging="360"/>
      </w:pPr>
      <w:rPr>
        <w:rFonts w:hint="default"/>
        <w:lang w:val="en-US" w:eastAsia="en-US" w:bidi="en-US"/>
      </w:rPr>
    </w:lvl>
  </w:abstractNum>
  <w:abstractNum w:abstractNumId="16">
    <w:nsid w:val="C8879AEF"/>
    <w:multiLevelType w:val="multilevel"/>
    <w:tmpl w:val="C8879AEF"/>
    <w:lvl w:ilvl="0">
      <w:numFmt w:val="bullet"/>
      <w:lvlText w:val="-"/>
      <w:lvlJc w:val="left"/>
      <w:pPr>
        <w:ind w:left="1867" w:hanging="284"/>
      </w:pPr>
      <w:rPr>
        <w:rFonts w:ascii="Tahoma" w:eastAsia="Tahoma" w:hAnsi="Tahoma" w:cs="Tahoma" w:hint="default"/>
        <w:w w:val="100"/>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17">
    <w:nsid w:val="CC77BD89"/>
    <w:multiLevelType w:val="singleLevel"/>
    <w:tmpl w:val="CC77BD89"/>
    <w:lvl w:ilvl="0">
      <w:start w:val="1"/>
      <w:numFmt w:val="decimal"/>
      <w:suff w:val="space"/>
      <w:lvlText w:val="%1."/>
      <w:lvlJc w:val="left"/>
    </w:lvl>
  </w:abstractNum>
  <w:abstractNum w:abstractNumId="18">
    <w:nsid w:val="CF092B84"/>
    <w:multiLevelType w:val="multilevel"/>
    <w:tmpl w:val="CF092B84"/>
    <w:lvl w:ilvl="0">
      <w:start w:val="1"/>
      <w:numFmt w:val="decimal"/>
      <w:lvlText w:val="%1."/>
      <w:lvlJc w:val="left"/>
      <w:pPr>
        <w:ind w:left="1322" w:hanging="360"/>
      </w:pPr>
      <w:rPr>
        <w:rFonts w:ascii="Tahoma" w:eastAsia="Times New Roman" w:hAnsi="Tahoma" w:cs="Tahoma"/>
        <w:w w:val="99"/>
        <w:sz w:val="24"/>
        <w:szCs w:val="24"/>
        <w:lang w:val="en-US" w:eastAsia="en-US" w:bidi="en-US"/>
      </w:rPr>
    </w:lvl>
    <w:lvl w:ilvl="1">
      <w:numFmt w:val="bullet"/>
      <w:lvlText w:val="•"/>
      <w:lvlJc w:val="left"/>
      <w:pPr>
        <w:ind w:left="1720" w:hanging="360"/>
      </w:pPr>
      <w:rPr>
        <w:rFonts w:hint="default"/>
        <w:lang w:val="en-US" w:eastAsia="en-US" w:bidi="en-US"/>
      </w:rPr>
    </w:lvl>
    <w:lvl w:ilvl="2">
      <w:numFmt w:val="bullet"/>
      <w:lvlText w:val="•"/>
      <w:lvlJc w:val="left"/>
      <w:pPr>
        <w:ind w:left="2756" w:hanging="360"/>
      </w:pPr>
      <w:rPr>
        <w:rFonts w:hint="default"/>
        <w:lang w:val="en-US" w:eastAsia="en-US" w:bidi="en-US"/>
      </w:rPr>
    </w:lvl>
    <w:lvl w:ilvl="3">
      <w:numFmt w:val="bullet"/>
      <w:lvlText w:val="•"/>
      <w:lvlJc w:val="left"/>
      <w:pPr>
        <w:ind w:left="3793" w:hanging="360"/>
      </w:pPr>
      <w:rPr>
        <w:rFonts w:hint="default"/>
        <w:lang w:val="en-US" w:eastAsia="en-US" w:bidi="en-US"/>
      </w:rPr>
    </w:lvl>
    <w:lvl w:ilvl="4">
      <w:numFmt w:val="bullet"/>
      <w:lvlText w:val="•"/>
      <w:lvlJc w:val="left"/>
      <w:pPr>
        <w:ind w:left="4829" w:hanging="360"/>
      </w:pPr>
      <w:rPr>
        <w:rFonts w:hint="default"/>
        <w:lang w:val="en-US" w:eastAsia="en-US" w:bidi="en-US"/>
      </w:rPr>
    </w:lvl>
    <w:lvl w:ilvl="5">
      <w:numFmt w:val="bullet"/>
      <w:lvlText w:val="•"/>
      <w:lvlJc w:val="left"/>
      <w:pPr>
        <w:ind w:left="5866" w:hanging="360"/>
      </w:pPr>
      <w:rPr>
        <w:rFonts w:hint="default"/>
        <w:lang w:val="en-US" w:eastAsia="en-US" w:bidi="en-US"/>
      </w:rPr>
    </w:lvl>
    <w:lvl w:ilvl="6">
      <w:numFmt w:val="bullet"/>
      <w:lvlText w:val="•"/>
      <w:lvlJc w:val="left"/>
      <w:pPr>
        <w:ind w:left="6902" w:hanging="360"/>
      </w:pPr>
      <w:rPr>
        <w:rFonts w:hint="default"/>
        <w:lang w:val="en-US" w:eastAsia="en-US" w:bidi="en-US"/>
      </w:rPr>
    </w:lvl>
    <w:lvl w:ilvl="7">
      <w:numFmt w:val="bullet"/>
      <w:lvlText w:val="•"/>
      <w:lvlJc w:val="left"/>
      <w:pPr>
        <w:ind w:left="7939" w:hanging="360"/>
      </w:pPr>
      <w:rPr>
        <w:rFonts w:hint="default"/>
        <w:lang w:val="en-US" w:eastAsia="en-US" w:bidi="en-US"/>
      </w:rPr>
    </w:lvl>
    <w:lvl w:ilvl="8">
      <w:numFmt w:val="bullet"/>
      <w:lvlText w:val="•"/>
      <w:lvlJc w:val="left"/>
      <w:pPr>
        <w:ind w:left="8975" w:hanging="360"/>
      </w:pPr>
      <w:rPr>
        <w:rFonts w:hint="default"/>
        <w:lang w:val="en-US" w:eastAsia="en-US" w:bidi="en-US"/>
      </w:rPr>
    </w:lvl>
  </w:abstractNum>
  <w:abstractNum w:abstractNumId="19">
    <w:nsid w:val="D7F9FE59"/>
    <w:multiLevelType w:val="multilevel"/>
    <w:tmpl w:val="D7F9FE59"/>
    <w:lvl w:ilvl="0">
      <w:numFmt w:val="bullet"/>
      <w:lvlText w:val="-"/>
      <w:lvlJc w:val="left"/>
      <w:pPr>
        <w:ind w:left="1867" w:hanging="284"/>
      </w:pPr>
      <w:rPr>
        <w:rFonts w:hint="default"/>
        <w:w w:val="100"/>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20">
    <w:nsid w:val="DCD95F8E"/>
    <w:multiLevelType w:val="singleLevel"/>
    <w:tmpl w:val="DCD95F8E"/>
    <w:lvl w:ilvl="0">
      <w:start w:val="1"/>
      <w:numFmt w:val="decimal"/>
      <w:lvlText w:val="%1."/>
      <w:lvlJc w:val="left"/>
      <w:pPr>
        <w:tabs>
          <w:tab w:val="num" w:pos="432"/>
        </w:tabs>
        <w:ind w:left="432" w:hanging="432"/>
      </w:pPr>
      <w:rPr>
        <w:rFonts w:hint="default"/>
      </w:rPr>
    </w:lvl>
  </w:abstractNum>
  <w:abstractNum w:abstractNumId="21">
    <w:nsid w:val="E34D56B6"/>
    <w:multiLevelType w:val="singleLevel"/>
    <w:tmpl w:val="E34D56B6"/>
    <w:lvl w:ilvl="0">
      <w:start w:val="4"/>
      <w:numFmt w:val="decimal"/>
      <w:lvlText w:val="%1)"/>
      <w:lvlJc w:val="left"/>
      <w:pPr>
        <w:tabs>
          <w:tab w:val="num" w:pos="432"/>
        </w:tabs>
        <w:ind w:left="432" w:hanging="432"/>
      </w:pPr>
      <w:rPr>
        <w:rFonts w:hint="default"/>
      </w:rPr>
    </w:lvl>
  </w:abstractNum>
  <w:abstractNum w:abstractNumId="22">
    <w:nsid w:val="ECD201C8"/>
    <w:multiLevelType w:val="singleLevel"/>
    <w:tmpl w:val="ECD201C8"/>
    <w:lvl w:ilvl="0">
      <w:start w:val="1"/>
      <w:numFmt w:val="decimal"/>
      <w:lvlText w:val="%1."/>
      <w:lvlJc w:val="left"/>
      <w:pPr>
        <w:tabs>
          <w:tab w:val="num" w:pos="425"/>
        </w:tabs>
        <w:ind w:left="425" w:hanging="425"/>
      </w:pPr>
      <w:rPr>
        <w:rFonts w:hint="default"/>
      </w:rPr>
    </w:lvl>
  </w:abstractNum>
  <w:abstractNum w:abstractNumId="23">
    <w:nsid w:val="F491CC33"/>
    <w:multiLevelType w:val="singleLevel"/>
    <w:tmpl w:val="F491CC33"/>
    <w:lvl w:ilvl="0">
      <w:start w:val="1"/>
      <w:numFmt w:val="decimal"/>
      <w:lvlText w:val="%1."/>
      <w:lvlJc w:val="left"/>
      <w:pPr>
        <w:tabs>
          <w:tab w:val="num" w:pos="425"/>
        </w:tabs>
        <w:ind w:left="425" w:hanging="425"/>
      </w:pPr>
      <w:rPr>
        <w:rFonts w:hint="default"/>
      </w:rPr>
    </w:lvl>
  </w:abstractNum>
  <w:abstractNum w:abstractNumId="24">
    <w:nsid w:val="F4B5D9F5"/>
    <w:multiLevelType w:val="multilevel"/>
    <w:tmpl w:val="F4B5D9F5"/>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25">
    <w:nsid w:val="00000002"/>
    <w:multiLevelType w:val="multilevel"/>
    <w:tmpl w:val="00000002"/>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lowerRoman"/>
      <w:lvlRestart w:val="0"/>
      <w:lvlText w:val="%3."/>
      <w:lvlJc w:val="right"/>
      <w:pPr>
        <w:tabs>
          <w:tab w:val="num" w:pos="2160"/>
        </w:tabs>
        <w:ind w:left="2160" w:hanging="180"/>
      </w:pPr>
    </w:lvl>
    <w:lvl w:ilvl="3">
      <w:start w:val="1"/>
      <w:numFmt w:val="decimal"/>
      <w:lvlRestart w:val="0"/>
      <w:lvlText w:val="%4."/>
      <w:lvlJc w:val="left"/>
      <w:pPr>
        <w:tabs>
          <w:tab w:val="num" w:pos="2880"/>
        </w:tabs>
        <w:ind w:left="2880" w:hanging="360"/>
      </w:pPr>
    </w:lvl>
    <w:lvl w:ilvl="4">
      <w:start w:val="1"/>
      <w:numFmt w:val="lowerLetter"/>
      <w:lvlRestart w:val="0"/>
      <w:lvlText w:val="%5."/>
      <w:lvlJc w:val="left"/>
      <w:pPr>
        <w:tabs>
          <w:tab w:val="num" w:pos="3600"/>
        </w:tabs>
        <w:ind w:left="3600" w:hanging="360"/>
      </w:pPr>
    </w:lvl>
    <w:lvl w:ilvl="5">
      <w:start w:val="1"/>
      <w:numFmt w:val="lowerRoman"/>
      <w:lvlRestart w:val="0"/>
      <w:lvlText w:val="%6."/>
      <w:lvlJc w:val="right"/>
      <w:pPr>
        <w:tabs>
          <w:tab w:val="num" w:pos="4320"/>
        </w:tabs>
        <w:ind w:left="4320" w:hanging="180"/>
      </w:pPr>
    </w:lvl>
    <w:lvl w:ilvl="6">
      <w:start w:val="1"/>
      <w:numFmt w:val="decimal"/>
      <w:lvlRestart w:val="0"/>
      <w:lvlText w:val="%7."/>
      <w:lvlJc w:val="left"/>
      <w:pPr>
        <w:tabs>
          <w:tab w:val="num" w:pos="5040"/>
        </w:tabs>
        <w:ind w:left="5040" w:hanging="360"/>
      </w:pPr>
    </w:lvl>
    <w:lvl w:ilvl="7">
      <w:start w:val="1"/>
      <w:numFmt w:val="lowerLetter"/>
      <w:lvlRestart w:val="0"/>
      <w:lvlText w:val="%8."/>
      <w:lvlJc w:val="left"/>
      <w:pPr>
        <w:tabs>
          <w:tab w:val="num" w:pos="5760"/>
        </w:tabs>
        <w:ind w:left="5760" w:hanging="360"/>
      </w:pPr>
    </w:lvl>
    <w:lvl w:ilvl="8">
      <w:start w:val="1"/>
      <w:numFmt w:val="lowerRoman"/>
      <w:lvlRestart w:val="0"/>
      <w:lvlText w:val="%9."/>
      <w:lvlJc w:val="right"/>
      <w:pPr>
        <w:tabs>
          <w:tab w:val="num" w:pos="6480"/>
        </w:tabs>
        <w:ind w:left="6480" w:hanging="180"/>
      </w:pPr>
    </w:lvl>
  </w:abstractNum>
  <w:abstractNum w:abstractNumId="26">
    <w:nsid w:val="0000002C"/>
    <w:multiLevelType w:val="multilevel"/>
    <w:tmpl w:val="0000002C"/>
    <w:lvl w:ilvl="0">
      <w:start w:val="1"/>
      <w:numFmt w:val="bullet"/>
      <w:lvlText w:val=""/>
      <w:lvlJc w:val="left"/>
      <w:pPr>
        <w:ind w:left="807" w:hanging="360"/>
      </w:pPr>
      <w:rPr>
        <w:rFonts w:ascii="Symbol" w:hAnsi="Symbol" w:hint="default"/>
      </w:rPr>
    </w:lvl>
    <w:lvl w:ilvl="1">
      <w:start w:val="1"/>
      <w:numFmt w:val="lowerLetter"/>
      <w:lvlText w:val="%2."/>
      <w:lvlJc w:val="left"/>
      <w:pPr>
        <w:ind w:left="1527" w:hanging="360"/>
      </w:pPr>
    </w:lvl>
    <w:lvl w:ilvl="2">
      <w:start w:val="1"/>
      <w:numFmt w:val="lowerRoman"/>
      <w:lvlText w:val="%3."/>
      <w:lvlJc w:val="right"/>
      <w:pPr>
        <w:ind w:left="2247" w:hanging="180"/>
      </w:pPr>
    </w:lvl>
    <w:lvl w:ilvl="3">
      <w:start w:val="1"/>
      <w:numFmt w:val="decimal"/>
      <w:lvlText w:val="%4."/>
      <w:lvlJc w:val="left"/>
      <w:pPr>
        <w:ind w:left="2967" w:hanging="360"/>
      </w:pPr>
    </w:lvl>
    <w:lvl w:ilvl="4">
      <w:start w:val="1"/>
      <w:numFmt w:val="lowerLetter"/>
      <w:lvlText w:val="%5."/>
      <w:lvlJc w:val="left"/>
      <w:pPr>
        <w:ind w:left="3687" w:hanging="360"/>
      </w:pPr>
    </w:lvl>
    <w:lvl w:ilvl="5">
      <w:start w:val="1"/>
      <w:numFmt w:val="lowerRoman"/>
      <w:lvlText w:val="%6."/>
      <w:lvlJc w:val="right"/>
      <w:pPr>
        <w:ind w:left="4407" w:hanging="180"/>
      </w:pPr>
    </w:lvl>
    <w:lvl w:ilvl="6">
      <w:start w:val="1"/>
      <w:numFmt w:val="decimal"/>
      <w:lvlText w:val="%7."/>
      <w:lvlJc w:val="left"/>
      <w:pPr>
        <w:ind w:left="5127" w:hanging="360"/>
      </w:pPr>
    </w:lvl>
    <w:lvl w:ilvl="7">
      <w:start w:val="1"/>
      <w:numFmt w:val="lowerLetter"/>
      <w:lvlText w:val="%8."/>
      <w:lvlJc w:val="left"/>
      <w:pPr>
        <w:ind w:left="5847" w:hanging="360"/>
      </w:pPr>
    </w:lvl>
    <w:lvl w:ilvl="8">
      <w:start w:val="1"/>
      <w:numFmt w:val="lowerRoman"/>
      <w:lvlText w:val="%9."/>
      <w:lvlJc w:val="right"/>
      <w:pPr>
        <w:ind w:left="6567" w:hanging="180"/>
      </w:pPr>
    </w:lvl>
  </w:abstractNum>
  <w:abstractNum w:abstractNumId="27">
    <w:nsid w:val="00000032"/>
    <w:multiLevelType w:val="multilevel"/>
    <w:tmpl w:val="00000032"/>
    <w:lvl w:ilvl="0">
      <w:start w:val="2"/>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003BAF11"/>
    <w:multiLevelType w:val="singleLevel"/>
    <w:tmpl w:val="003BAF11"/>
    <w:lvl w:ilvl="0">
      <w:start w:val="2"/>
      <w:numFmt w:val="lowerLetter"/>
      <w:lvlText w:val="%1."/>
      <w:lvlJc w:val="left"/>
      <w:pPr>
        <w:tabs>
          <w:tab w:val="num" w:pos="432"/>
        </w:tabs>
        <w:ind w:left="432" w:hanging="432"/>
      </w:pPr>
      <w:rPr>
        <w:rFonts w:hint="default"/>
      </w:rPr>
    </w:lvl>
  </w:abstractNum>
  <w:abstractNum w:abstractNumId="29">
    <w:nsid w:val="0053208E"/>
    <w:multiLevelType w:val="multilevel"/>
    <w:tmpl w:val="0053208E"/>
    <w:lvl w:ilvl="0">
      <w:start w:val="2"/>
      <w:numFmt w:val="decimal"/>
      <w:lvlText w:val="%1"/>
      <w:lvlJc w:val="left"/>
      <w:pPr>
        <w:ind w:left="1502" w:hanging="540"/>
      </w:pPr>
      <w:rPr>
        <w:rFonts w:hint="default"/>
        <w:lang w:val="en-US" w:eastAsia="en-US" w:bidi="en-US"/>
      </w:rPr>
    </w:lvl>
    <w:lvl w:ilvl="1">
      <w:start w:val="1"/>
      <w:numFmt w:val="decimal"/>
      <w:lvlText w:val="%1.%2."/>
      <w:lvlJc w:val="left"/>
      <w:pPr>
        <w:ind w:left="1502" w:hanging="540"/>
      </w:pPr>
      <w:rPr>
        <w:rFonts w:ascii="Tahoma" w:eastAsia="Tahoma" w:hAnsi="Tahoma" w:cs="Tahoma" w:hint="default"/>
        <w:b/>
        <w:bCs/>
        <w:spacing w:val="-1"/>
        <w:w w:val="100"/>
        <w:sz w:val="24"/>
        <w:szCs w:val="24"/>
        <w:lang w:val="en-US" w:eastAsia="en-US" w:bidi="en-US"/>
      </w:rPr>
    </w:lvl>
    <w:lvl w:ilvl="2">
      <w:start w:val="1"/>
      <w:numFmt w:val="decimal"/>
      <w:lvlText w:val="%3."/>
      <w:lvlJc w:val="left"/>
      <w:pPr>
        <w:ind w:left="1682" w:hanging="360"/>
      </w:pPr>
      <w:rPr>
        <w:rFonts w:ascii="Tahoma" w:eastAsia="Tahoma" w:hAnsi="Tahoma" w:cs="Tahoma" w:hint="default"/>
        <w:w w:val="99"/>
        <w:sz w:val="24"/>
        <w:szCs w:val="24"/>
        <w:lang w:val="en-US" w:eastAsia="en-US" w:bidi="en-US"/>
      </w:rPr>
    </w:lvl>
    <w:lvl w:ilvl="3">
      <w:numFmt w:val="bullet"/>
      <w:lvlText w:val="•"/>
      <w:lvlJc w:val="left"/>
      <w:pPr>
        <w:ind w:left="3761" w:hanging="360"/>
      </w:pPr>
      <w:rPr>
        <w:rFonts w:hint="default"/>
        <w:lang w:val="en-US" w:eastAsia="en-US" w:bidi="en-US"/>
      </w:rPr>
    </w:lvl>
    <w:lvl w:ilvl="4">
      <w:numFmt w:val="bullet"/>
      <w:lvlText w:val="•"/>
      <w:lvlJc w:val="left"/>
      <w:pPr>
        <w:ind w:left="4802" w:hanging="360"/>
      </w:pPr>
      <w:rPr>
        <w:rFonts w:hint="default"/>
        <w:lang w:val="en-US" w:eastAsia="en-US" w:bidi="en-US"/>
      </w:rPr>
    </w:lvl>
    <w:lvl w:ilvl="5">
      <w:numFmt w:val="bullet"/>
      <w:lvlText w:val="•"/>
      <w:lvlJc w:val="left"/>
      <w:pPr>
        <w:ind w:left="5843" w:hanging="360"/>
      </w:pPr>
      <w:rPr>
        <w:rFonts w:hint="default"/>
        <w:lang w:val="en-US" w:eastAsia="en-US" w:bidi="en-US"/>
      </w:rPr>
    </w:lvl>
    <w:lvl w:ilvl="6">
      <w:numFmt w:val="bullet"/>
      <w:lvlText w:val="•"/>
      <w:lvlJc w:val="left"/>
      <w:pPr>
        <w:ind w:left="6884" w:hanging="360"/>
      </w:pPr>
      <w:rPr>
        <w:rFonts w:hint="default"/>
        <w:lang w:val="en-US" w:eastAsia="en-US" w:bidi="en-US"/>
      </w:rPr>
    </w:lvl>
    <w:lvl w:ilvl="7">
      <w:numFmt w:val="bullet"/>
      <w:lvlText w:val="•"/>
      <w:lvlJc w:val="left"/>
      <w:pPr>
        <w:ind w:left="7925" w:hanging="360"/>
      </w:pPr>
      <w:rPr>
        <w:rFonts w:hint="default"/>
        <w:lang w:val="en-US" w:eastAsia="en-US" w:bidi="en-US"/>
      </w:rPr>
    </w:lvl>
    <w:lvl w:ilvl="8">
      <w:numFmt w:val="bullet"/>
      <w:lvlText w:val="•"/>
      <w:lvlJc w:val="left"/>
      <w:pPr>
        <w:ind w:left="8966" w:hanging="360"/>
      </w:pPr>
      <w:rPr>
        <w:rFonts w:hint="default"/>
        <w:lang w:val="en-US" w:eastAsia="en-US" w:bidi="en-US"/>
      </w:rPr>
    </w:lvl>
  </w:abstractNum>
  <w:abstractNum w:abstractNumId="30">
    <w:nsid w:val="010300B4"/>
    <w:multiLevelType w:val="multilevel"/>
    <w:tmpl w:val="010300B4"/>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0248C179"/>
    <w:multiLevelType w:val="multilevel"/>
    <w:tmpl w:val="0248C179"/>
    <w:lvl w:ilvl="0">
      <w:start w:val="5"/>
      <w:numFmt w:val="decimal"/>
      <w:lvlText w:val="%1)"/>
      <w:lvlJc w:val="left"/>
      <w:pPr>
        <w:ind w:left="2042" w:hanging="360"/>
      </w:pPr>
      <w:rPr>
        <w:rFonts w:ascii="Tahoma" w:eastAsia="Tahoma" w:hAnsi="Tahoma" w:cs="Tahoma" w:hint="default"/>
        <w:b/>
        <w:bCs/>
        <w:w w:val="100"/>
        <w:sz w:val="24"/>
        <w:szCs w:val="24"/>
        <w:lang w:val="en-US" w:eastAsia="en-US" w:bidi="en-US"/>
      </w:rPr>
    </w:lvl>
    <w:lvl w:ilvl="1">
      <w:start w:val="1"/>
      <w:numFmt w:val="decimal"/>
      <w:lvlText w:val="%2."/>
      <w:lvlJc w:val="left"/>
      <w:pPr>
        <w:ind w:left="2402" w:hanging="360"/>
      </w:pPr>
      <w:rPr>
        <w:rFonts w:ascii="Tahoma" w:eastAsia="Tahoma" w:hAnsi="Tahoma" w:cs="Tahoma" w:hint="default"/>
        <w:w w:val="99"/>
        <w:sz w:val="24"/>
        <w:szCs w:val="24"/>
        <w:lang w:val="en-US" w:eastAsia="en-US" w:bidi="en-US"/>
      </w:rPr>
    </w:lvl>
    <w:lvl w:ilvl="2">
      <w:start w:val="1"/>
      <w:numFmt w:val="decimal"/>
      <w:lvlText w:val="(%3)"/>
      <w:lvlJc w:val="left"/>
      <w:pPr>
        <w:ind w:left="2853" w:hanging="548"/>
      </w:pPr>
      <w:rPr>
        <w:rFonts w:ascii="Tahoma" w:eastAsia="Tahoma" w:hAnsi="Tahoma" w:cs="Tahoma" w:hint="default"/>
        <w:spacing w:val="-2"/>
        <w:w w:val="99"/>
        <w:sz w:val="24"/>
        <w:szCs w:val="24"/>
        <w:lang w:val="en-US" w:eastAsia="en-US" w:bidi="en-US"/>
      </w:rPr>
    </w:lvl>
    <w:lvl w:ilvl="3">
      <w:numFmt w:val="bullet"/>
      <w:lvlText w:val="•"/>
      <w:lvlJc w:val="left"/>
      <w:pPr>
        <w:ind w:left="3883" w:hanging="548"/>
      </w:pPr>
      <w:rPr>
        <w:rFonts w:hint="default"/>
        <w:lang w:val="en-US" w:eastAsia="en-US" w:bidi="en-US"/>
      </w:rPr>
    </w:lvl>
    <w:lvl w:ilvl="4">
      <w:numFmt w:val="bullet"/>
      <w:lvlText w:val="•"/>
      <w:lvlJc w:val="left"/>
      <w:pPr>
        <w:ind w:left="4907" w:hanging="548"/>
      </w:pPr>
      <w:rPr>
        <w:rFonts w:hint="default"/>
        <w:lang w:val="en-US" w:eastAsia="en-US" w:bidi="en-US"/>
      </w:rPr>
    </w:lvl>
    <w:lvl w:ilvl="5">
      <w:numFmt w:val="bullet"/>
      <w:lvlText w:val="•"/>
      <w:lvlJc w:val="left"/>
      <w:pPr>
        <w:ind w:left="5930" w:hanging="548"/>
      </w:pPr>
      <w:rPr>
        <w:rFonts w:hint="default"/>
        <w:lang w:val="en-US" w:eastAsia="en-US" w:bidi="en-US"/>
      </w:rPr>
    </w:lvl>
    <w:lvl w:ilvl="6">
      <w:numFmt w:val="bullet"/>
      <w:lvlText w:val="•"/>
      <w:lvlJc w:val="left"/>
      <w:pPr>
        <w:ind w:left="6954" w:hanging="548"/>
      </w:pPr>
      <w:rPr>
        <w:rFonts w:hint="default"/>
        <w:lang w:val="en-US" w:eastAsia="en-US" w:bidi="en-US"/>
      </w:rPr>
    </w:lvl>
    <w:lvl w:ilvl="7">
      <w:numFmt w:val="bullet"/>
      <w:lvlText w:val="•"/>
      <w:lvlJc w:val="left"/>
      <w:pPr>
        <w:ind w:left="7978" w:hanging="548"/>
      </w:pPr>
      <w:rPr>
        <w:rFonts w:hint="default"/>
        <w:lang w:val="en-US" w:eastAsia="en-US" w:bidi="en-US"/>
      </w:rPr>
    </w:lvl>
    <w:lvl w:ilvl="8">
      <w:numFmt w:val="bullet"/>
      <w:lvlText w:val="•"/>
      <w:lvlJc w:val="left"/>
      <w:pPr>
        <w:ind w:left="9001" w:hanging="548"/>
      </w:pPr>
      <w:rPr>
        <w:rFonts w:hint="default"/>
        <w:lang w:val="en-US" w:eastAsia="en-US" w:bidi="en-US"/>
      </w:rPr>
    </w:lvl>
  </w:abstractNum>
  <w:abstractNum w:abstractNumId="32">
    <w:nsid w:val="03BC65A2"/>
    <w:multiLevelType w:val="multilevel"/>
    <w:tmpl w:val="03BC65A2"/>
    <w:lvl w:ilvl="0">
      <w:start w:val="1"/>
      <w:numFmt w:val="lowerLetter"/>
      <w:lvlText w:val="%1."/>
      <w:lvlJc w:val="left"/>
      <w:pPr>
        <w:ind w:left="927"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3">
    <w:nsid w:val="03D62ECE"/>
    <w:multiLevelType w:val="multilevel"/>
    <w:tmpl w:val="03D62ECE"/>
    <w:lvl w:ilvl="0">
      <w:start w:val="1"/>
      <w:numFmt w:val="decimal"/>
      <w:lvlText w:val="%1."/>
      <w:lvlJc w:val="left"/>
      <w:pPr>
        <w:ind w:left="2009" w:hanging="425"/>
      </w:pPr>
      <w:rPr>
        <w:rFonts w:ascii="Tahoma" w:eastAsia="Tahoma" w:hAnsi="Tahoma" w:cs="Tahoma" w:hint="default"/>
        <w:w w:val="99"/>
        <w:sz w:val="24"/>
        <w:szCs w:val="24"/>
        <w:lang w:val="en-US" w:eastAsia="en-US" w:bidi="en-US"/>
      </w:rPr>
    </w:lvl>
    <w:lvl w:ilvl="1">
      <w:numFmt w:val="bullet"/>
      <w:lvlText w:val="•"/>
      <w:lvlJc w:val="left"/>
      <w:pPr>
        <w:ind w:left="2990" w:hanging="425"/>
      </w:pPr>
      <w:rPr>
        <w:rFonts w:hint="default"/>
        <w:lang w:val="en-US" w:eastAsia="en-US" w:bidi="en-US"/>
      </w:rPr>
    </w:lvl>
    <w:lvl w:ilvl="2">
      <w:numFmt w:val="bullet"/>
      <w:lvlText w:val="•"/>
      <w:lvlJc w:val="left"/>
      <w:pPr>
        <w:ind w:left="3981" w:hanging="425"/>
      </w:pPr>
      <w:rPr>
        <w:rFonts w:hint="default"/>
        <w:lang w:val="en-US" w:eastAsia="en-US" w:bidi="en-US"/>
      </w:rPr>
    </w:lvl>
    <w:lvl w:ilvl="3">
      <w:numFmt w:val="bullet"/>
      <w:lvlText w:val="•"/>
      <w:lvlJc w:val="left"/>
      <w:pPr>
        <w:ind w:left="4972" w:hanging="425"/>
      </w:pPr>
      <w:rPr>
        <w:rFonts w:hint="default"/>
        <w:lang w:val="en-US" w:eastAsia="en-US" w:bidi="en-US"/>
      </w:rPr>
    </w:lvl>
    <w:lvl w:ilvl="4">
      <w:numFmt w:val="bullet"/>
      <w:lvlText w:val="•"/>
      <w:lvlJc w:val="left"/>
      <w:pPr>
        <w:ind w:left="5963" w:hanging="425"/>
      </w:pPr>
      <w:rPr>
        <w:rFonts w:hint="default"/>
        <w:lang w:val="en-US" w:eastAsia="en-US" w:bidi="en-US"/>
      </w:rPr>
    </w:lvl>
    <w:lvl w:ilvl="5">
      <w:numFmt w:val="bullet"/>
      <w:lvlText w:val="•"/>
      <w:lvlJc w:val="left"/>
      <w:pPr>
        <w:ind w:left="6954" w:hanging="425"/>
      </w:pPr>
      <w:rPr>
        <w:rFonts w:hint="default"/>
        <w:lang w:val="en-US" w:eastAsia="en-US" w:bidi="en-US"/>
      </w:rPr>
    </w:lvl>
    <w:lvl w:ilvl="6">
      <w:numFmt w:val="bullet"/>
      <w:lvlText w:val="•"/>
      <w:lvlJc w:val="left"/>
      <w:pPr>
        <w:ind w:left="7945" w:hanging="425"/>
      </w:pPr>
      <w:rPr>
        <w:rFonts w:hint="default"/>
        <w:lang w:val="en-US" w:eastAsia="en-US" w:bidi="en-US"/>
      </w:rPr>
    </w:lvl>
    <w:lvl w:ilvl="7">
      <w:numFmt w:val="bullet"/>
      <w:lvlText w:val="•"/>
      <w:lvlJc w:val="left"/>
      <w:pPr>
        <w:ind w:left="8936" w:hanging="425"/>
      </w:pPr>
      <w:rPr>
        <w:rFonts w:hint="default"/>
        <w:lang w:val="en-US" w:eastAsia="en-US" w:bidi="en-US"/>
      </w:rPr>
    </w:lvl>
    <w:lvl w:ilvl="8">
      <w:numFmt w:val="bullet"/>
      <w:lvlText w:val="•"/>
      <w:lvlJc w:val="left"/>
      <w:pPr>
        <w:ind w:left="9927" w:hanging="425"/>
      </w:pPr>
      <w:rPr>
        <w:rFonts w:hint="default"/>
        <w:lang w:val="en-US" w:eastAsia="en-US" w:bidi="en-US"/>
      </w:rPr>
    </w:lvl>
  </w:abstractNum>
  <w:abstractNum w:abstractNumId="34">
    <w:nsid w:val="083B6DFE"/>
    <w:multiLevelType w:val="multilevel"/>
    <w:tmpl w:val="083B6DFE"/>
    <w:lvl w:ilvl="0">
      <w:start w:val="1"/>
      <w:numFmt w:val="bullet"/>
      <w:lvlText w:val="-"/>
      <w:lvlJc w:val="left"/>
      <w:pPr>
        <w:ind w:left="720" w:hanging="360"/>
      </w:pPr>
      <w:rPr>
        <w:rFonts w:ascii="Tahoma" w:eastAsia="Calibri" w:hAnsi="Tahoma" w:cs="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nsid w:val="087A5905"/>
    <w:multiLevelType w:val="multilevel"/>
    <w:tmpl w:val="980CA184"/>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932" w:hanging="108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36">
    <w:nsid w:val="0E640482"/>
    <w:multiLevelType w:val="multilevel"/>
    <w:tmpl w:val="0E640482"/>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37">
    <w:nsid w:val="0F9536F0"/>
    <w:multiLevelType w:val="singleLevel"/>
    <w:tmpl w:val="0F9536F0"/>
    <w:lvl w:ilvl="0">
      <w:start w:val="1"/>
      <w:numFmt w:val="decimal"/>
      <w:lvlText w:val="%1."/>
      <w:lvlJc w:val="left"/>
      <w:pPr>
        <w:tabs>
          <w:tab w:val="num" w:pos="425"/>
        </w:tabs>
        <w:ind w:left="425" w:hanging="425"/>
      </w:pPr>
      <w:rPr>
        <w:rFonts w:hint="default"/>
      </w:rPr>
    </w:lvl>
  </w:abstractNum>
  <w:abstractNum w:abstractNumId="38">
    <w:nsid w:val="10824AE9"/>
    <w:multiLevelType w:val="singleLevel"/>
    <w:tmpl w:val="10824AE9"/>
    <w:lvl w:ilvl="0">
      <w:start w:val="1"/>
      <w:numFmt w:val="decimal"/>
      <w:lvlText w:val="%1."/>
      <w:lvlJc w:val="left"/>
      <w:pPr>
        <w:tabs>
          <w:tab w:val="num" w:pos="425"/>
        </w:tabs>
        <w:ind w:left="425" w:hanging="425"/>
      </w:pPr>
      <w:rPr>
        <w:rFonts w:hint="default"/>
      </w:rPr>
    </w:lvl>
  </w:abstractNum>
  <w:abstractNum w:abstractNumId="39">
    <w:nsid w:val="129DB15C"/>
    <w:multiLevelType w:val="singleLevel"/>
    <w:tmpl w:val="129DB15C"/>
    <w:lvl w:ilvl="0">
      <w:start w:val="1"/>
      <w:numFmt w:val="bullet"/>
      <w:lvlText w:val="−"/>
      <w:lvlJc w:val="left"/>
      <w:pPr>
        <w:tabs>
          <w:tab w:val="num" w:pos="420"/>
        </w:tabs>
        <w:ind w:left="418" w:hanging="418"/>
      </w:pPr>
      <w:rPr>
        <w:rFonts w:ascii="Arial" w:hAnsi="Arial" w:cs="Arial" w:hint="default"/>
      </w:rPr>
    </w:lvl>
  </w:abstractNum>
  <w:abstractNum w:abstractNumId="40">
    <w:nsid w:val="13A2C985"/>
    <w:multiLevelType w:val="singleLevel"/>
    <w:tmpl w:val="13A2C985"/>
    <w:lvl w:ilvl="0">
      <w:start w:val="1"/>
      <w:numFmt w:val="bullet"/>
      <w:lvlText w:val=""/>
      <w:lvlJc w:val="left"/>
      <w:pPr>
        <w:tabs>
          <w:tab w:val="num" w:pos="420"/>
        </w:tabs>
        <w:ind w:left="420" w:hanging="420"/>
      </w:pPr>
      <w:rPr>
        <w:rFonts w:ascii="Wingdings" w:hAnsi="Wingdings" w:hint="default"/>
      </w:rPr>
    </w:lvl>
  </w:abstractNum>
  <w:abstractNum w:abstractNumId="41">
    <w:nsid w:val="15493C60"/>
    <w:multiLevelType w:val="multilevel"/>
    <w:tmpl w:val="15493C60"/>
    <w:lvl w:ilvl="0">
      <w:start w:val="28"/>
      <w:numFmt w:val="bullet"/>
      <w:lvlText w:val="-"/>
      <w:lvlJc w:val="left"/>
      <w:pPr>
        <w:ind w:left="820" w:hanging="360"/>
      </w:pPr>
      <w:rPr>
        <w:rFonts w:ascii="Arial Narrow" w:eastAsia="Times New Roman" w:hAnsi="Arial Narrow" w:cs="Arial" w:hint="default"/>
      </w:rPr>
    </w:lvl>
    <w:lvl w:ilvl="1">
      <w:start w:val="1"/>
      <w:numFmt w:val="bullet"/>
      <w:lvlText w:val="o"/>
      <w:lvlJc w:val="left"/>
      <w:pPr>
        <w:ind w:left="1540" w:hanging="360"/>
      </w:pPr>
      <w:rPr>
        <w:rFonts w:ascii="Courier New" w:hAnsi="Courier New" w:cs="Courier New" w:hint="default"/>
      </w:rPr>
    </w:lvl>
    <w:lvl w:ilvl="2">
      <w:start w:val="1"/>
      <w:numFmt w:val="bullet"/>
      <w:lvlText w:val=""/>
      <w:lvlJc w:val="left"/>
      <w:pPr>
        <w:ind w:left="2260" w:hanging="360"/>
      </w:pPr>
      <w:rPr>
        <w:rFonts w:ascii="Wingdings" w:hAnsi="Wingdings" w:hint="default"/>
      </w:rPr>
    </w:lvl>
    <w:lvl w:ilvl="3">
      <w:start w:val="1"/>
      <w:numFmt w:val="bullet"/>
      <w:lvlText w:val=""/>
      <w:lvlJc w:val="left"/>
      <w:pPr>
        <w:ind w:left="2980" w:hanging="360"/>
      </w:pPr>
      <w:rPr>
        <w:rFonts w:ascii="Symbol" w:hAnsi="Symbol" w:hint="default"/>
      </w:rPr>
    </w:lvl>
    <w:lvl w:ilvl="4">
      <w:start w:val="1"/>
      <w:numFmt w:val="bullet"/>
      <w:lvlText w:val="o"/>
      <w:lvlJc w:val="left"/>
      <w:pPr>
        <w:ind w:left="3700" w:hanging="360"/>
      </w:pPr>
      <w:rPr>
        <w:rFonts w:ascii="Courier New" w:hAnsi="Courier New" w:cs="Courier New" w:hint="default"/>
      </w:rPr>
    </w:lvl>
    <w:lvl w:ilvl="5">
      <w:start w:val="1"/>
      <w:numFmt w:val="bullet"/>
      <w:lvlText w:val=""/>
      <w:lvlJc w:val="left"/>
      <w:pPr>
        <w:ind w:left="4420" w:hanging="360"/>
      </w:pPr>
      <w:rPr>
        <w:rFonts w:ascii="Wingdings" w:hAnsi="Wingdings" w:hint="default"/>
      </w:rPr>
    </w:lvl>
    <w:lvl w:ilvl="6">
      <w:start w:val="1"/>
      <w:numFmt w:val="bullet"/>
      <w:lvlText w:val=""/>
      <w:lvlJc w:val="left"/>
      <w:pPr>
        <w:ind w:left="5140" w:hanging="360"/>
      </w:pPr>
      <w:rPr>
        <w:rFonts w:ascii="Symbol" w:hAnsi="Symbol" w:hint="default"/>
      </w:rPr>
    </w:lvl>
    <w:lvl w:ilvl="7">
      <w:start w:val="1"/>
      <w:numFmt w:val="bullet"/>
      <w:lvlText w:val="o"/>
      <w:lvlJc w:val="left"/>
      <w:pPr>
        <w:ind w:left="5860" w:hanging="360"/>
      </w:pPr>
      <w:rPr>
        <w:rFonts w:ascii="Courier New" w:hAnsi="Courier New" w:cs="Courier New" w:hint="default"/>
      </w:rPr>
    </w:lvl>
    <w:lvl w:ilvl="8">
      <w:start w:val="1"/>
      <w:numFmt w:val="bullet"/>
      <w:lvlText w:val=""/>
      <w:lvlJc w:val="left"/>
      <w:pPr>
        <w:ind w:left="6580" w:hanging="360"/>
      </w:pPr>
      <w:rPr>
        <w:rFonts w:ascii="Wingdings" w:hAnsi="Wingdings" w:hint="default"/>
      </w:rPr>
    </w:lvl>
  </w:abstractNum>
  <w:abstractNum w:abstractNumId="42">
    <w:nsid w:val="15B7FBAE"/>
    <w:multiLevelType w:val="singleLevel"/>
    <w:tmpl w:val="15B7FBAE"/>
    <w:lvl w:ilvl="0">
      <w:start w:val="1"/>
      <w:numFmt w:val="decimal"/>
      <w:lvlText w:val="%1."/>
      <w:lvlJc w:val="left"/>
      <w:pPr>
        <w:tabs>
          <w:tab w:val="num" w:pos="425"/>
        </w:tabs>
        <w:ind w:left="425" w:hanging="425"/>
      </w:pPr>
      <w:rPr>
        <w:rFonts w:hint="default"/>
      </w:rPr>
    </w:lvl>
  </w:abstractNum>
  <w:abstractNum w:abstractNumId="43">
    <w:nsid w:val="1D23B03E"/>
    <w:multiLevelType w:val="singleLevel"/>
    <w:tmpl w:val="1D23B03E"/>
    <w:lvl w:ilvl="0">
      <w:start w:val="2"/>
      <w:numFmt w:val="decimal"/>
      <w:lvlText w:val="%1."/>
      <w:lvlJc w:val="left"/>
      <w:pPr>
        <w:tabs>
          <w:tab w:val="num" w:pos="432"/>
        </w:tabs>
        <w:ind w:left="432" w:hanging="432"/>
      </w:pPr>
      <w:rPr>
        <w:rFonts w:hint="default"/>
      </w:rPr>
    </w:lvl>
  </w:abstractNum>
  <w:abstractNum w:abstractNumId="44">
    <w:nsid w:val="1FDE314B"/>
    <w:multiLevelType w:val="hybridMultilevel"/>
    <w:tmpl w:val="8A160CE4"/>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5">
    <w:nsid w:val="2470EC97"/>
    <w:multiLevelType w:val="multilevel"/>
    <w:tmpl w:val="2470EC97"/>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46">
    <w:nsid w:val="2564B5DB"/>
    <w:multiLevelType w:val="singleLevel"/>
    <w:tmpl w:val="2564B5DB"/>
    <w:lvl w:ilvl="0">
      <w:start w:val="1"/>
      <w:numFmt w:val="bullet"/>
      <w:lvlText w:val=""/>
      <w:lvlJc w:val="left"/>
      <w:pPr>
        <w:tabs>
          <w:tab w:val="num" w:pos="420"/>
        </w:tabs>
        <w:ind w:left="420" w:hanging="420"/>
      </w:pPr>
      <w:rPr>
        <w:rFonts w:ascii="Wingdings" w:hAnsi="Wingdings" w:hint="default"/>
      </w:rPr>
    </w:lvl>
  </w:abstractNum>
  <w:abstractNum w:abstractNumId="47">
    <w:nsid w:val="25B654F3"/>
    <w:multiLevelType w:val="multilevel"/>
    <w:tmpl w:val="25B654F3"/>
    <w:lvl w:ilvl="0">
      <w:start w:val="2"/>
      <w:numFmt w:val="decimal"/>
      <w:lvlText w:val="%1."/>
      <w:lvlJc w:val="left"/>
      <w:pPr>
        <w:ind w:left="2009" w:hanging="425"/>
      </w:pPr>
      <w:rPr>
        <w:rFonts w:ascii="Tahoma" w:eastAsia="Tahoma" w:hAnsi="Tahoma" w:cs="Tahoma" w:hint="default"/>
        <w:b/>
        <w:bCs/>
        <w:spacing w:val="-23"/>
        <w:w w:val="100"/>
        <w:sz w:val="24"/>
        <w:szCs w:val="24"/>
        <w:lang w:val="en-US" w:eastAsia="en-US" w:bidi="en-US"/>
      </w:rPr>
    </w:lvl>
    <w:lvl w:ilvl="1">
      <w:start w:val="1"/>
      <w:numFmt w:val="decimal"/>
      <w:lvlText w:val="%1.%2"/>
      <w:lvlJc w:val="left"/>
      <w:pPr>
        <w:ind w:left="2150" w:hanging="567"/>
      </w:pPr>
      <w:rPr>
        <w:rFonts w:ascii="Tahoma" w:eastAsia="Tahoma" w:hAnsi="Tahoma" w:cs="Tahoma" w:hint="default"/>
        <w:b/>
        <w:bCs/>
        <w:spacing w:val="0"/>
        <w:w w:val="100"/>
        <w:sz w:val="24"/>
        <w:szCs w:val="24"/>
        <w:lang w:val="en-US" w:eastAsia="en-US" w:bidi="en-US"/>
      </w:rPr>
    </w:lvl>
    <w:lvl w:ilvl="2">
      <w:numFmt w:val="bullet"/>
      <w:lvlText w:val="•"/>
      <w:lvlJc w:val="left"/>
      <w:pPr>
        <w:ind w:left="3243" w:hanging="567"/>
      </w:pPr>
      <w:rPr>
        <w:rFonts w:hint="default"/>
        <w:lang w:val="en-US" w:eastAsia="en-US" w:bidi="en-US"/>
      </w:rPr>
    </w:lvl>
    <w:lvl w:ilvl="3">
      <w:numFmt w:val="bullet"/>
      <w:lvlText w:val="•"/>
      <w:lvlJc w:val="left"/>
      <w:pPr>
        <w:ind w:left="4326" w:hanging="567"/>
      </w:pPr>
      <w:rPr>
        <w:rFonts w:hint="default"/>
        <w:lang w:val="en-US" w:eastAsia="en-US" w:bidi="en-US"/>
      </w:rPr>
    </w:lvl>
    <w:lvl w:ilvl="4">
      <w:numFmt w:val="bullet"/>
      <w:lvlText w:val="•"/>
      <w:lvlJc w:val="left"/>
      <w:pPr>
        <w:ind w:left="5409" w:hanging="567"/>
      </w:pPr>
      <w:rPr>
        <w:rFonts w:hint="default"/>
        <w:lang w:val="en-US" w:eastAsia="en-US" w:bidi="en-US"/>
      </w:rPr>
    </w:lvl>
    <w:lvl w:ilvl="5">
      <w:numFmt w:val="bullet"/>
      <w:lvlText w:val="•"/>
      <w:lvlJc w:val="left"/>
      <w:pPr>
        <w:ind w:left="6492" w:hanging="567"/>
      </w:pPr>
      <w:rPr>
        <w:rFonts w:hint="default"/>
        <w:lang w:val="en-US" w:eastAsia="en-US" w:bidi="en-US"/>
      </w:rPr>
    </w:lvl>
    <w:lvl w:ilvl="6">
      <w:numFmt w:val="bullet"/>
      <w:lvlText w:val="•"/>
      <w:lvlJc w:val="left"/>
      <w:pPr>
        <w:ind w:left="7576" w:hanging="567"/>
      </w:pPr>
      <w:rPr>
        <w:rFonts w:hint="default"/>
        <w:lang w:val="en-US" w:eastAsia="en-US" w:bidi="en-US"/>
      </w:rPr>
    </w:lvl>
    <w:lvl w:ilvl="7">
      <w:numFmt w:val="bullet"/>
      <w:lvlText w:val="•"/>
      <w:lvlJc w:val="left"/>
      <w:pPr>
        <w:ind w:left="8659" w:hanging="567"/>
      </w:pPr>
      <w:rPr>
        <w:rFonts w:hint="default"/>
        <w:lang w:val="en-US" w:eastAsia="en-US" w:bidi="en-US"/>
      </w:rPr>
    </w:lvl>
    <w:lvl w:ilvl="8">
      <w:numFmt w:val="bullet"/>
      <w:lvlText w:val="•"/>
      <w:lvlJc w:val="left"/>
      <w:pPr>
        <w:ind w:left="9742" w:hanging="567"/>
      </w:pPr>
      <w:rPr>
        <w:rFonts w:hint="default"/>
        <w:lang w:val="en-US" w:eastAsia="en-US" w:bidi="en-US"/>
      </w:rPr>
    </w:lvl>
  </w:abstractNum>
  <w:abstractNum w:abstractNumId="48">
    <w:nsid w:val="2838D226"/>
    <w:multiLevelType w:val="singleLevel"/>
    <w:tmpl w:val="2838D226"/>
    <w:lvl w:ilvl="0">
      <w:start w:val="1"/>
      <w:numFmt w:val="lowerLetter"/>
      <w:lvlText w:val="%1."/>
      <w:lvlJc w:val="left"/>
      <w:pPr>
        <w:tabs>
          <w:tab w:val="num" w:pos="425"/>
        </w:tabs>
        <w:ind w:left="425" w:hanging="425"/>
      </w:pPr>
      <w:rPr>
        <w:rFonts w:hint="default"/>
      </w:rPr>
    </w:lvl>
  </w:abstractNum>
  <w:abstractNum w:abstractNumId="49">
    <w:nsid w:val="286139B5"/>
    <w:multiLevelType w:val="multilevel"/>
    <w:tmpl w:val="0DFE0A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2A8F537B"/>
    <w:multiLevelType w:val="multilevel"/>
    <w:tmpl w:val="2A8F537B"/>
    <w:lvl w:ilvl="0">
      <w:numFmt w:val="bullet"/>
      <w:lvlText w:val="-"/>
      <w:lvlJc w:val="left"/>
      <w:pPr>
        <w:ind w:left="2304" w:hanging="360"/>
      </w:pPr>
      <w:rPr>
        <w:rFonts w:ascii="Tahoma" w:eastAsia="Tahoma" w:hAnsi="Tahoma" w:cs="Tahoma" w:hint="default"/>
        <w:w w:val="100"/>
        <w:sz w:val="24"/>
        <w:szCs w:val="24"/>
        <w:lang w:val="en-US" w:eastAsia="en-US" w:bidi="en-US"/>
      </w:rPr>
    </w:lvl>
    <w:lvl w:ilvl="1">
      <w:numFmt w:val="bullet"/>
      <w:lvlText w:val="•"/>
      <w:lvlJc w:val="left"/>
      <w:pPr>
        <w:ind w:left="3260" w:hanging="360"/>
      </w:pPr>
      <w:rPr>
        <w:rFonts w:hint="default"/>
        <w:lang w:val="en-US" w:eastAsia="en-US" w:bidi="en-US"/>
      </w:rPr>
    </w:lvl>
    <w:lvl w:ilvl="2">
      <w:numFmt w:val="bullet"/>
      <w:lvlText w:val="•"/>
      <w:lvlJc w:val="left"/>
      <w:pPr>
        <w:ind w:left="4221" w:hanging="360"/>
      </w:pPr>
      <w:rPr>
        <w:rFonts w:hint="default"/>
        <w:lang w:val="en-US" w:eastAsia="en-US" w:bidi="en-US"/>
      </w:rPr>
    </w:lvl>
    <w:lvl w:ilvl="3">
      <w:numFmt w:val="bullet"/>
      <w:lvlText w:val="•"/>
      <w:lvlJc w:val="left"/>
      <w:pPr>
        <w:ind w:left="5182" w:hanging="360"/>
      </w:pPr>
      <w:rPr>
        <w:rFonts w:hint="default"/>
        <w:lang w:val="en-US" w:eastAsia="en-US" w:bidi="en-US"/>
      </w:rPr>
    </w:lvl>
    <w:lvl w:ilvl="4">
      <w:numFmt w:val="bullet"/>
      <w:lvlText w:val="•"/>
      <w:lvlJc w:val="left"/>
      <w:pPr>
        <w:ind w:left="6143" w:hanging="360"/>
      </w:pPr>
      <w:rPr>
        <w:rFonts w:hint="default"/>
        <w:lang w:val="en-US" w:eastAsia="en-US" w:bidi="en-US"/>
      </w:rPr>
    </w:lvl>
    <w:lvl w:ilvl="5">
      <w:numFmt w:val="bullet"/>
      <w:lvlText w:val="•"/>
      <w:lvlJc w:val="left"/>
      <w:pPr>
        <w:ind w:left="7104" w:hanging="360"/>
      </w:pPr>
      <w:rPr>
        <w:rFonts w:hint="default"/>
        <w:lang w:val="en-US" w:eastAsia="en-US" w:bidi="en-US"/>
      </w:rPr>
    </w:lvl>
    <w:lvl w:ilvl="6">
      <w:numFmt w:val="bullet"/>
      <w:lvlText w:val="•"/>
      <w:lvlJc w:val="left"/>
      <w:pPr>
        <w:ind w:left="8065" w:hanging="360"/>
      </w:pPr>
      <w:rPr>
        <w:rFonts w:hint="default"/>
        <w:lang w:val="en-US" w:eastAsia="en-US" w:bidi="en-US"/>
      </w:rPr>
    </w:lvl>
    <w:lvl w:ilvl="7">
      <w:numFmt w:val="bullet"/>
      <w:lvlText w:val="•"/>
      <w:lvlJc w:val="left"/>
      <w:pPr>
        <w:ind w:left="9026" w:hanging="360"/>
      </w:pPr>
      <w:rPr>
        <w:rFonts w:hint="default"/>
        <w:lang w:val="en-US" w:eastAsia="en-US" w:bidi="en-US"/>
      </w:rPr>
    </w:lvl>
    <w:lvl w:ilvl="8">
      <w:numFmt w:val="bullet"/>
      <w:lvlText w:val="•"/>
      <w:lvlJc w:val="left"/>
      <w:pPr>
        <w:ind w:left="9987" w:hanging="360"/>
      </w:pPr>
      <w:rPr>
        <w:rFonts w:hint="default"/>
        <w:lang w:val="en-US" w:eastAsia="en-US" w:bidi="en-US"/>
      </w:rPr>
    </w:lvl>
  </w:abstractNum>
  <w:abstractNum w:abstractNumId="51">
    <w:nsid w:val="31CA4ED7"/>
    <w:multiLevelType w:val="multilevel"/>
    <w:tmpl w:val="31CA4ED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nsid w:val="32342C79"/>
    <w:multiLevelType w:val="multilevel"/>
    <w:tmpl w:val="32342C79"/>
    <w:lvl w:ilvl="0">
      <w:start w:val="1"/>
      <w:numFmt w:val="bullet"/>
      <w:lvlText w:val="-"/>
      <w:lvlJc w:val="left"/>
      <w:pPr>
        <w:ind w:left="360" w:hanging="360"/>
      </w:pPr>
      <w:rPr>
        <w:rFonts w:ascii="Tahoma" w:eastAsia="Calibri" w:hAnsi="Tahoma" w:cs="Tahoma"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nsid w:val="416FDB1A"/>
    <w:multiLevelType w:val="singleLevel"/>
    <w:tmpl w:val="416FDB1A"/>
    <w:lvl w:ilvl="0">
      <w:start w:val="1"/>
      <w:numFmt w:val="decimal"/>
      <w:lvlText w:val="%1)"/>
      <w:lvlJc w:val="left"/>
      <w:pPr>
        <w:tabs>
          <w:tab w:val="num" w:pos="425"/>
        </w:tabs>
        <w:ind w:left="425" w:hanging="425"/>
      </w:pPr>
      <w:rPr>
        <w:rFonts w:hint="default"/>
      </w:rPr>
    </w:lvl>
  </w:abstractNum>
  <w:abstractNum w:abstractNumId="54">
    <w:nsid w:val="41E3539D"/>
    <w:multiLevelType w:val="multilevel"/>
    <w:tmpl w:val="41E3539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nsid w:val="4476FF33"/>
    <w:multiLevelType w:val="singleLevel"/>
    <w:tmpl w:val="4476FF33"/>
    <w:lvl w:ilvl="0">
      <w:start w:val="1"/>
      <w:numFmt w:val="decimal"/>
      <w:lvlText w:val="%1."/>
      <w:lvlJc w:val="left"/>
      <w:pPr>
        <w:tabs>
          <w:tab w:val="num" w:pos="432"/>
        </w:tabs>
        <w:ind w:left="432" w:hanging="432"/>
      </w:pPr>
      <w:rPr>
        <w:rFonts w:hint="default"/>
      </w:rPr>
    </w:lvl>
  </w:abstractNum>
  <w:abstractNum w:abstractNumId="56">
    <w:nsid w:val="457434EF"/>
    <w:multiLevelType w:val="singleLevel"/>
    <w:tmpl w:val="457434EF"/>
    <w:lvl w:ilvl="0">
      <w:start w:val="1"/>
      <w:numFmt w:val="bullet"/>
      <w:lvlText w:val=""/>
      <w:lvlJc w:val="left"/>
      <w:pPr>
        <w:tabs>
          <w:tab w:val="num" w:pos="420"/>
        </w:tabs>
        <w:ind w:left="420" w:hanging="420"/>
      </w:pPr>
      <w:rPr>
        <w:rFonts w:ascii="Wingdings" w:hAnsi="Wingdings" w:hint="default"/>
      </w:rPr>
    </w:lvl>
  </w:abstractNum>
  <w:abstractNum w:abstractNumId="57">
    <w:nsid w:val="46A08BB8"/>
    <w:multiLevelType w:val="multilevel"/>
    <w:tmpl w:val="46A08BB8"/>
    <w:lvl w:ilvl="0">
      <w:numFmt w:val="bullet"/>
      <w:lvlText w:val="-"/>
      <w:lvlJc w:val="left"/>
      <w:pPr>
        <w:ind w:left="1867" w:hanging="284"/>
      </w:pPr>
      <w:rPr>
        <w:rFonts w:ascii="Tahoma" w:eastAsia="Tahoma" w:hAnsi="Tahoma" w:cs="Tahoma" w:hint="default"/>
        <w:w w:val="100"/>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58">
    <w:nsid w:val="4A4B8258"/>
    <w:multiLevelType w:val="singleLevel"/>
    <w:tmpl w:val="4A4B8258"/>
    <w:lvl w:ilvl="0">
      <w:start w:val="2"/>
      <w:numFmt w:val="decimal"/>
      <w:lvlText w:val="%1."/>
      <w:lvlJc w:val="left"/>
      <w:pPr>
        <w:tabs>
          <w:tab w:val="num" w:pos="432"/>
        </w:tabs>
        <w:ind w:left="432" w:hanging="432"/>
      </w:pPr>
      <w:rPr>
        <w:rFonts w:hint="default"/>
      </w:rPr>
    </w:lvl>
  </w:abstractNum>
  <w:abstractNum w:abstractNumId="59">
    <w:nsid w:val="4C1BAE26"/>
    <w:multiLevelType w:val="multilevel"/>
    <w:tmpl w:val="4C1BAE26"/>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60">
    <w:nsid w:val="4D4DC07F"/>
    <w:multiLevelType w:val="multilevel"/>
    <w:tmpl w:val="4D4DC07F"/>
    <w:lvl w:ilvl="0">
      <w:numFmt w:val="bullet"/>
      <w:lvlText w:val="-"/>
      <w:lvlJc w:val="left"/>
      <w:pPr>
        <w:ind w:left="1867" w:hanging="284"/>
      </w:pPr>
      <w:rPr>
        <w:rFonts w:ascii="Arial" w:eastAsia="Arial" w:hAnsi="Arial" w:cs="Arial" w:hint="default"/>
        <w:spacing w:val="-2"/>
        <w:w w:val="99"/>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61">
    <w:nsid w:val="4EF2623E"/>
    <w:multiLevelType w:val="multilevel"/>
    <w:tmpl w:val="4EF2623E"/>
    <w:lvl w:ilvl="0">
      <w:start w:val="1"/>
      <w:numFmt w:val="decimal"/>
      <w:lvlText w:val="%1)"/>
      <w:lvlJc w:val="left"/>
      <w:pPr>
        <w:ind w:left="3464" w:hanging="360"/>
      </w:pPr>
      <w:rPr>
        <w:rFonts w:hint="default"/>
        <w:b w:val="0"/>
      </w:rPr>
    </w:lvl>
    <w:lvl w:ilvl="1">
      <w:start w:val="1"/>
      <w:numFmt w:val="lowerLetter"/>
      <w:lvlText w:val="%2."/>
      <w:lvlJc w:val="left"/>
      <w:pPr>
        <w:ind w:left="2700" w:hanging="360"/>
      </w:pPr>
      <w:rPr>
        <w:b w:val="0"/>
        <w:strike w:val="0"/>
      </w:r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62">
    <w:nsid w:val="4EF83EC8"/>
    <w:multiLevelType w:val="multilevel"/>
    <w:tmpl w:val="4EF83EC8"/>
    <w:lvl w:ilvl="0">
      <w:numFmt w:val="bullet"/>
      <w:lvlText w:val="-"/>
      <w:lvlJc w:val="left"/>
      <w:pPr>
        <w:ind w:left="754" w:hanging="360"/>
      </w:pPr>
      <w:rPr>
        <w:rFonts w:ascii="Palatino Linotype" w:eastAsia="Times New Roman" w:hAnsi="Palatino Linotype" w:cs="Tahoma" w:hint="default"/>
      </w:rPr>
    </w:lvl>
    <w:lvl w:ilvl="1">
      <w:start w:val="1"/>
      <w:numFmt w:val="bullet"/>
      <w:lvlText w:val="o"/>
      <w:lvlJc w:val="left"/>
      <w:pPr>
        <w:ind w:left="1474" w:hanging="360"/>
      </w:pPr>
      <w:rPr>
        <w:rFonts w:ascii="Courier New" w:hAnsi="Courier New" w:cs="Courier New" w:hint="default"/>
      </w:rPr>
    </w:lvl>
    <w:lvl w:ilvl="2">
      <w:start w:val="1"/>
      <w:numFmt w:val="bullet"/>
      <w:lvlText w:val=""/>
      <w:lvlJc w:val="left"/>
      <w:pPr>
        <w:ind w:left="2194" w:hanging="360"/>
      </w:pPr>
      <w:rPr>
        <w:rFonts w:ascii="Wingdings" w:hAnsi="Wingdings" w:hint="default"/>
      </w:rPr>
    </w:lvl>
    <w:lvl w:ilvl="3">
      <w:start w:val="1"/>
      <w:numFmt w:val="bullet"/>
      <w:lvlText w:val=""/>
      <w:lvlJc w:val="left"/>
      <w:pPr>
        <w:ind w:left="2914" w:hanging="360"/>
      </w:pPr>
      <w:rPr>
        <w:rFonts w:ascii="Symbol" w:hAnsi="Symbol" w:hint="default"/>
      </w:rPr>
    </w:lvl>
    <w:lvl w:ilvl="4">
      <w:start w:val="1"/>
      <w:numFmt w:val="bullet"/>
      <w:lvlText w:val="o"/>
      <w:lvlJc w:val="left"/>
      <w:pPr>
        <w:ind w:left="3634" w:hanging="360"/>
      </w:pPr>
      <w:rPr>
        <w:rFonts w:ascii="Courier New" w:hAnsi="Courier New" w:cs="Courier New" w:hint="default"/>
      </w:rPr>
    </w:lvl>
    <w:lvl w:ilvl="5">
      <w:start w:val="1"/>
      <w:numFmt w:val="bullet"/>
      <w:lvlText w:val=""/>
      <w:lvlJc w:val="left"/>
      <w:pPr>
        <w:ind w:left="4354" w:hanging="360"/>
      </w:pPr>
      <w:rPr>
        <w:rFonts w:ascii="Wingdings" w:hAnsi="Wingdings" w:hint="default"/>
      </w:rPr>
    </w:lvl>
    <w:lvl w:ilvl="6">
      <w:start w:val="1"/>
      <w:numFmt w:val="bullet"/>
      <w:lvlText w:val=""/>
      <w:lvlJc w:val="left"/>
      <w:pPr>
        <w:ind w:left="5074" w:hanging="360"/>
      </w:pPr>
      <w:rPr>
        <w:rFonts w:ascii="Symbol" w:hAnsi="Symbol" w:hint="default"/>
      </w:rPr>
    </w:lvl>
    <w:lvl w:ilvl="7">
      <w:start w:val="1"/>
      <w:numFmt w:val="bullet"/>
      <w:lvlText w:val="o"/>
      <w:lvlJc w:val="left"/>
      <w:pPr>
        <w:ind w:left="5794" w:hanging="360"/>
      </w:pPr>
      <w:rPr>
        <w:rFonts w:ascii="Courier New" w:hAnsi="Courier New" w:cs="Courier New" w:hint="default"/>
      </w:rPr>
    </w:lvl>
    <w:lvl w:ilvl="8">
      <w:start w:val="1"/>
      <w:numFmt w:val="bullet"/>
      <w:lvlText w:val=""/>
      <w:lvlJc w:val="left"/>
      <w:pPr>
        <w:ind w:left="6514" w:hanging="360"/>
      </w:pPr>
      <w:rPr>
        <w:rFonts w:ascii="Wingdings" w:hAnsi="Wingdings" w:hint="default"/>
      </w:rPr>
    </w:lvl>
  </w:abstractNum>
  <w:abstractNum w:abstractNumId="63">
    <w:nsid w:val="4F2A87E5"/>
    <w:multiLevelType w:val="singleLevel"/>
    <w:tmpl w:val="4F2A87E5"/>
    <w:lvl w:ilvl="0">
      <w:start w:val="1"/>
      <w:numFmt w:val="decimal"/>
      <w:lvlText w:val="%1."/>
      <w:lvlJc w:val="left"/>
      <w:pPr>
        <w:tabs>
          <w:tab w:val="num" w:pos="425"/>
        </w:tabs>
        <w:ind w:left="425" w:hanging="425"/>
      </w:pPr>
      <w:rPr>
        <w:rFonts w:hint="default"/>
      </w:rPr>
    </w:lvl>
  </w:abstractNum>
  <w:abstractNum w:abstractNumId="64">
    <w:nsid w:val="526108CA"/>
    <w:multiLevelType w:val="multilevel"/>
    <w:tmpl w:val="526108CA"/>
    <w:lvl w:ilvl="0">
      <w:numFmt w:val="bullet"/>
      <w:lvlText w:val="-"/>
      <w:lvlJc w:val="left"/>
      <w:pPr>
        <w:ind w:left="612" w:hanging="360"/>
      </w:pPr>
      <w:rPr>
        <w:rFonts w:ascii="Palatino Linotype" w:eastAsia="Times New Roman" w:hAnsi="Palatino Linotype" w:cs="Tahoma"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hint="default"/>
      </w:rPr>
    </w:lvl>
    <w:lvl w:ilvl="3">
      <w:start w:val="1"/>
      <w:numFmt w:val="bullet"/>
      <w:lvlText w:val=""/>
      <w:lvlJc w:val="left"/>
      <w:pPr>
        <w:ind w:left="2772" w:hanging="360"/>
      </w:pPr>
      <w:rPr>
        <w:rFonts w:ascii="Symbol" w:hAnsi="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hint="default"/>
      </w:rPr>
    </w:lvl>
    <w:lvl w:ilvl="6">
      <w:start w:val="1"/>
      <w:numFmt w:val="bullet"/>
      <w:lvlText w:val=""/>
      <w:lvlJc w:val="left"/>
      <w:pPr>
        <w:ind w:left="4932" w:hanging="360"/>
      </w:pPr>
      <w:rPr>
        <w:rFonts w:ascii="Symbol" w:hAnsi="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hint="default"/>
      </w:rPr>
    </w:lvl>
  </w:abstractNum>
  <w:abstractNum w:abstractNumId="65">
    <w:nsid w:val="52764C48"/>
    <w:multiLevelType w:val="multilevel"/>
    <w:tmpl w:val="52764C48"/>
    <w:lvl w:ilvl="0">
      <w:start w:val="1"/>
      <w:numFmt w:val="lowerLetter"/>
      <w:lvlText w:val="%1."/>
      <w:lvlJc w:val="left"/>
      <w:pPr>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6">
    <w:nsid w:val="5302A535"/>
    <w:multiLevelType w:val="singleLevel"/>
    <w:tmpl w:val="5302A535"/>
    <w:lvl w:ilvl="0">
      <w:start w:val="1"/>
      <w:numFmt w:val="decimal"/>
      <w:lvlText w:val="%1."/>
      <w:lvlJc w:val="left"/>
      <w:pPr>
        <w:tabs>
          <w:tab w:val="num" w:pos="432"/>
        </w:tabs>
        <w:ind w:left="432" w:hanging="432"/>
      </w:pPr>
      <w:rPr>
        <w:rFonts w:hint="default"/>
      </w:rPr>
    </w:lvl>
  </w:abstractNum>
  <w:abstractNum w:abstractNumId="67">
    <w:nsid w:val="59ADCABA"/>
    <w:multiLevelType w:val="multilevel"/>
    <w:tmpl w:val="59ADCABA"/>
    <w:lvl w:ilvl="0">
      <w:start w:val="1"/>
      <w:numFmt w:val="decimal"/>
      <w:lvlText w:val="%1."/>
      <w:lvlJc w:val="left"/>
      <w:pPr>
        <w:ind w:left="395" w:hanging="272"/>
      </w:pPr>
      <w:rPr>
        <w:rFonts w:ascii="Tahoma" w:eastAsia="Tahoma" w:hAnsi="Tahoma" w:cs="Tahoma" w:hint="default"/>
        <w:spacing w:val="-1"/>
        <w:w w:val="99"/>
        <w:sz w:val="20"/>
        <w:szCs w:val="20"/>
        <w:lang w:val="en-US" w:eastAsia="en-US" w:bidi="en-US"/>
      </w:rPr>
    </w:lvl>
    <w:lvl w:ilvl="1">
      <w:numFmt w:val="bullet"/>
      <w:lvlText w:val="-"/>
      <w:lvlJc w:val="left"/>
      <w:pPr>
        <w:ind w:left="575" w:hanging="180"/>
      </w:pPr>
      <w:rPr>
        <w:rFonts w:ascii="Tahoma" w:eastAsia="Tahoma" w:hAnsi="Tahoma" w:cs="Tahoma" w:hint="default"/>
        <w:w w:val="99"/>
        <w:sz w:val="20"/>
        <w:szCs w:val="20"/>
        <w:lang w:val="en-US" w:eastAsia="en-US" w:bidi="en-US"/>
      </w:rPr>
    </w:lvl>
    <w:lvl w:ilvl="2">
      <w:numFmt w:val="bullet"/>
      <w:lvlText w:val="•"/>
      <w:lvlJc w:val="left"/>
      <w:pPr>
        <w:ind w:left="829" w:hanging="180"/>
      </w:pPr>
      <w:rPr>
        <w:rFonts w:hint="default"/>
        <w:lang w:val="en-US" w:eastAsia="en-US" w:bidi="en-US"/>
      </w:rPr>
    </w:lvl>
    <w:lvl w:ilvl="3">
      <w:numFmt w:val="bullet"/>
      <w:lvlText w:val="•"/>
      <w:lvlJc w:val="left"/>
      <w:pPr>
        <w:ind w:left="1079" w:hanging="180"/>
      </w:pPr>
      <w:rPr>
        <w:rFonts w:hint="default"/>
        <w:lang w:val="en-US" w:eastAsia="en-US" w:bidi="en-US"/>
      </w:rPr>
    </w:lvl>
    <w:lvl w:ilvl="4">
      <w:numFmt w:val="bullet"/>
      <w:lvlText w:val="•"/>
      <w:lvlJc w:val="left"/>
      <w:pPr>
        <w:ind w:left="1328" w:hanging="180"/>
      </w:pPr>
      <w:rPr>
        <w:rFonts w:hint="default"/>
        <w:lang w:val="en-US" w:eastAsia="en-US" w:bidi="en-US"/>
      </w:rPr>
    </w:lvl>
    <w:lvl w:ilvl="5">
      <w:numFmt w:val="bullet"/>
      <w:lvlText w:val="•"/>
      <w:lvlJc w:val="left"/>
      <w:pPr>
        <w:ind w:left="1578" w:hanging="180"/>
      </w:pPr>
      <w:rPr>
        <w:rFonts w:hint="default"/>
        <w:lang w:val="en-US" w:eastAsia="en-US" w:bidi="en-US"/>
      </w:rPr>
    </w:lvl>
    <w:lvl w:ilvl="6">
      <w:numFmt w:val="bullet"/>
      <w:lvlText w:val="•"/>
      <w:lvlJc w:val="left"/>
      <w:pPr>
        <w:ind w:left="1827" w:hanging="180"/>
      </w:pPr>
      <w:rPr>
        <w:rFonts w:hint="default"/>
        <w:lang w:val="en-US" w:eastAsia="en-US" w:bidi="en-US"/>
      </w:rPr>
    </w:lvl>
    <w:lvl w:ilvl="7">
      <w:numFmt w:val="bullet"/>
      <w:lvlText w:val="•"/>
      <w:lvlJc w:val="left"/>
      <w:pPr>
        <w:ind w:left="2077" w:hanging="180"/>
      </w:pPr>
      <w:rPr>
        <w:rFonts w:hint="default"/>
        <w:lang w:val="en-US" w:eastAsia="en-US" w:bidi="en-US"/>
      </w:rPr>
    </w:lvl>
    <w:lvl w:ilvl="8">
      <w:numFmt w:val="bullet"/>
      <w:lvlText w:val="•"/>
      <w:lvlJc w:val="left"/>
      <w:pPr>
        <w:ind w:left="2326" w:hanging="180"/>
      </w:pPr>
      <w:rPr>
        <w:rFonts w:hint="default"/>
        <w:lang w:val="en-US" w:eastAsia="en-US" w:bidi="en-US"/>
      </w:rPr>
    </w:lvl>
  </w:abstractNum>
  <w:abstractNum w:abstractNumId="68">
    <w:nsid w:val="5A241D34"/>
    <w:multiLevelType w:val="multilevel"/>
    <w:tmpl w:val="5A241D34"/>
    <w:lvl w:ilvl="0">
      <w:numFmt w:val="bullet"/>
      <w:lvlText w:val="-"/>
      <w:lvlJc w:val="left"/>
      <w:pPr>
        <w:ind w:left="1867" w:hanging="284"/>
      </w:pPr>
      <w:rPr>
        <w:rFonts w:ascii="Arial" w:eastAsia="Arial" w:hAnsi="Arial" w:cs="Arial" w:hint="default"/>
        <w:spacing w:val="-2"/>
        <w:w w:val="99"/>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69">
    <w:nsid w:val="5DC3460F"/>
    <w:multiLevelType w:val="multilevel"/>
    <w:tmpl w:val="5DC3460F"/>
    <w:lvl w:ilvl="0">
      <w:start w:val="1"/>
      <w:numFmt w:val="decimal"/>
      <w:lvlText w:val="%1."/>
      <w:lvlJc w:val="left"/>
      <w:pPr>
        <w:tabs>
          <w:tab w:val="num" w:pos="1440"/>
        </w:tabs>
        <w:ind w:left="144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5EAA70AC"/>
    <w:multiLevelType w:val="multilevel"/>
    <w:tmpl w:val="5EAA70AC"/>
    <w:lvl w:ilvl="0">
      <w:start w:val="1"/>
      <w:numFmt w:val="bullet"/>
      <w:lvlText w:val="-"/>
      <w:lvlJc w:val="left"/>
      <w:pPr>
        <w:ind w:left="1068" w:hanging="360"/>
      </w:pPr>
      <w:rPr>
        <w:rFonts w:ascii="Tahoma" w:eastAsia="Calibri" w:hAnsi="Tahoma" w:cs="Tahoma"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615959FB"/>
    <w:multiLevelType w:val="multilevel"/>
    <w:tmpl w:val="615959FB"/>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2">
    <w:nsid w:val="629F7852"/>
    <w:multiLevelType w:val="multilevel"/>
    <w:tmpl w:val="629F7852"/>
    <w:lvl w:ilvl="0">
      <w:numFmt w:val="bullet"/>
      <w:lvlText w:val="–"/>
      <w:lvlJc w:val="left"/>
      <w:pPr>
        <w:ind w:left="1867" w:hanging="284"/>
      </w:pPr>
      <w:rPr>
        <w:rFonts w:ascii="Arial" w:eastAsia="Arial" w:hAnsi="Arial" w:cs="Arial" w:hint="default"/>
        <w:w w:val="82"/>
        <w:sz w:val="24"/>
        <w:szCs w:val="24"/>
        <w:lang w:val="en-US" w:eastAsia="en-US" w:bidi="en-US"/>
      </w:rPr>
    </w:lvl>
    <w:lvl w:ilvl="1">
      <w:numFmt w:val="bullet"/>
      <w:lvlText w:val="•"/>
      <w:lvlJc w:val="left"/>
      <w:pPr>
        <w:ind w:left="2864" w:hanging="284"/>
      </w:pPr>
      <w:rPr>
        <w:rFonts w:hint="default"/>
        <w:lang w:val="en-US" w:eastAsia="en-US" w:bidi="en-US"/>
      </w:rPr>
    </w:lvl>
    <w:lvl w:ilvl="2">
      <w:numFmt w:val="bullet"/>
      <w:lvlText w:val="•"/>
      <w:lvlJc w:val="left"/>
      <w:pPr>
        <w:ind w:left="3869" w:hanging="284"/>
      </w:pPr>
      <w:rPr>
        <w:rFonts w:hint="default"/>
        <w:lang w:val="en-US" w:eastAsia="en-US" w:bidi="en-US"/>
      </w:rPr>
    </w:lvl>
    <w:lvl w:ilvl="3">
      <w:numFmt w:val="bullet"/>
      <w:lvlText w:val="•"/>
      <w:lvlJc w:val="left"/>
      <w:pPr>
        <w:ind w:left="4874" w:hanging="284"/>
      </w:pPr>
      <w:rPr>
        <w:rFonts w:hint="default"/>
        <w:lang w:val="en-US" w:eastAsia="en-US" w:bidi="en-US"/>
      </w:rPr>
    </w:lvl>
    <w:lvl w:ilvl="4">
      <w:numFmt w:val="bullet"/>
      <w:lvlText w:val="•"/>
      <w:lvlJc w:val="left"/>
      <w:pPr>
        <w:ind w:left="5879" w:hanging="284"/>
      </w:pPr>
      <w:rPr>
        <w:rFonts w:hint="default"/>
        <w:lang w:val="en-US" w:eastAsia="en-US" w:bidi="en-US"/>
      </w:rPr>
    </w:lvl>
    <w:lvl w:ilvl="5">
      <w:numFmt w:val="bullet"/>
      <w:lvlText w:val="•"/>
      <w:lvlJc w:val="left"/>
      <w:pPr>
        <w:ind w:left="6884" w:hanging="284"/>
      </w:pPr>
      <w:rPr>
        <w:rFonts w:hint="default"/>
        <w:lang w:val="en-US" w:eastAsia="en-US" w:bidi="en-US"/>
      </w:rPr>
    </w:lvl>
    <w:lvl w:ilvl="6">
      <w:numFmt w:val="bullet"/>
      <w:lvlText w:val="•"/>
      <w:lvlJc w:val="left"/>
      <w:pPr>
        <w:ind w:left="7889" w:hanging="284"/>
      </w:pPr>
      <w:rPr>
        <w:rFonts w:hint="default"/>
        <w:lang w:val="en-US" w:eastAsia="en-US" w:bidi="en-US"/>
      </w:rPr>
    </w:lvl>
    <w:lvl w:ilvl="7">
      <w:numFmt w:val="bullet"/>
      <w:lvlText w:val="•"/>
      <w:lvlJc w:val="left"/>
      <w:pPr>
        <w:ind w:left="8894" w:hanging="284"/>
      </w:pPr>
      <w:rPr>
        <w:rFonts w:hint="default"/>
        <w:lang w:val="en-US" w:eastAsia="en-US" w:bidi="en-US"/>
      </w:rPr>
    </w:lvl>
    <w:lvl w:ilvl="8">
      <w:numFmt w:val="bullet"/>
      <w:lvlText w:val="•"/>
      <w:lvlJc w:val="left"/>
      <w:pPr>
        <w:ind w:left="9899" w:hanging="284"/>
      </w:pPr>
      <w:rPr>
        <w:rFonts w:hint="default"/>
        <w:lang w:val="en-US" w:eastAsia="en-US" w:bidi="en-US"/>
      </w:rPr>
    </w:lvl>
  </w:abstractNum>
  <w:abstractNum w:abstractNumId="73">
    <w:nsid w:val="637B2EC4"/>
    <w:multiLevelType w:val="multilevel"/>
    <w:tmpl w:val="637B2EC4"/>
    <w:lvl w:ilvl="0">
      <w:start w:val="2"/>
      <w:numFmt w:val="upperLetter"/>
      <w:lvlText w:val="%1."/>
      <w:lvlJc w:val="left"/>
      <w:pPr>
        <w:ind w:left="1713"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69A701E1"/>
    <w:multiLevelType w:val="multilevel"/>
    <w:tmpl w:val="69A701E1"/>
    <w:lvl w:ilvl="0">
      <w:start w:val="3"/>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bullet"/>
      <w:lvlText w:val=""/>
      <w:lvlJc w:val="left"/>
      <w:pPr>
        <w:tabs>
          <w:tab w:val="num" w:pos="2340"/>
        </w:tabs>
        <w:ind w:left="2340" w:hanging="360"/>
      </w:pPr>
      <w:rPr>
        <w:rFonts w:ascii="Symbol" w:hAnsi="Symbol" w:hint="default"/>
      </w:rPr>
    </w:lvl>
    <w:lvl w:ilvl="3">
      <w:start w:val="1"/>
      <w:numFmt w:val="bullet"/>
      <w:lvlText w:val="-"/>
      <w:lvlJc w:val="left"/>
      <w:pPr>
        <w:ind w:left="2880" w:hanging="360"/>
      </w:pPr>
      <w:rPr>
        <w:rFonts w:ascii="Berlin Sans FB" w:eastAsia="Times New Roman" w:hAnsi="Berlin Sans FB" w:cs="Tahoma" w:hint="default"/>
      </w:rPr>
    </w:lvl>
    <w:lvl w:ilvl="4">
      <w:start w:val="1"/>
      <w:numFmt w:val="lowerLetter"/>
      <w:lvlText w:val="%5."/>
      <w:lvlJc w:val="left"/>
      <w:pPr>
        <w:ind w:left="3600" w:hanging="360"/>
      </w:pPr>
      <w:rPr>
        <w:rFonts w:hint="default"/>
        <w:b/>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nsid w:val="72183CF9"/>
    <w:multiLevelType w:val="multilevel"/>
    <w:tmpl w:val="72183CF9"/>
    <w:lvl w:ilvl="0">
      <w:start w:val="1"/>
      <w:numFmt w:val="lowerLetter"/>
      <w:lvlText w:val="%1."/>
      <w:lvlJc w:val="left"/>
      <w:pPr>
        <w:ind w:left="1682" w:hanging="360"/>
      </w:pPr>
      <w:rPr>
        <w:rFonts w:ascii="Tahoma" w:eastAsia="Tahoma" w:hAnsi="Tahoma" w:cs="Tahoma" w:hint="default"/>
        <w:b/>
        <w:bCs/>
        <w:spacing w:val="-2"/>
        <w:w w:val="100"/>
        <w:sz w:val="24"/>
        <w:szCs w:val="24"/>
        <w:lang w:val="en-US" w:eastAsia="en-US" w:bidi="en-US"/>
      </w:rPr>
    </w:lvl>
    <w:lvl w:ilvl="1">
      <w:start w:val="1"/>
      <w:numFmt w:val="decimal"/>
      <w:lvlText w:val="%2)"/>
      <w:lvlJc w:val="left"/>
      <w:pPr>
        <w:ind w:left="2042" w:hanging="360"/>
      </w:pPr>
      <w:rPr>
        <w:rFonts w:ascii="Tahoma" w:eastAsia="Tahoma" w:hAnsi="Tahoma" w:cs="Tahoma" w:hint="default"/>
        <w:b/>
        <w:bCs/>
        <w:w w:val="100"/>
        <w:sz w:val="24"/>
        <w:szCs w:val="24"/>
        <w:lang w:val="en-US" w:eastAsia="en-US" w:bidi="en-US"/>
      </w:rPr>
    </w:lvl>
    <w:lvl w:ilvl="2">
      <w:start w:val="1"/>
      <w:numFmt w:val="decimal"/>
      <w:lvlText w:val="(%3)"/>
      <w:lvlJc w:val="left"/>
      <w:pPr>
        <w:ind w:left="2582" w:hanging="509"/>
      </w:pPr>
      <w:rPr>
        <w:rFonts w:hint="default"/>
        <w:spacing w:val="-31"/>
        <w:w w:val="99"/>
        <w:lang w:val="en-US" w:eastAsia="en-US" w:bidi="en-US"/>
      </w:rPr>
    </w:lvl>
    <w:lvl w:ilvl="3">
      <w:numFmt w:val="bullet"/>
      <w:lvlText w:val="•"/>
      <w:lvlJc w:val="left"/>
      <w:pPr>
        <w:ind w:left="2580" w:hanging="509"/>
      </w:pPr>
      <w:rPr>
        <w:rFonts w:hint="default"/>
        <w:lang w:val="en-US" w:eastAsia="en-US" w:bidi="en-US"/>
      </w:rPr>
    </w:lvl>
    <w:lvl w:ilvl="4">
      <w:numFmt w:val="bullet"/>
      <w:lvlText w:val="•"/>
      <w:lvlJc w:val="left"/>
      <w:pPr>
        <w:ind w:left="3789" w:hanging="509"/>
      </w:pPr>
      <w:rPr>
        <w:rFonts w:hint="default"/>
        <w:lang w:val="en-US" w:eastAsia="en-US" w:bidi="en-US"/>
      </w:rPr>
    </w:lvl>
    <w:lvl w:ilvl="5">
      <w:numFmt w:val="bullet"/>
      <w:lvlText w:val="•"/>
      <w:lvlJc w:val="left"/>
      <w:pPr>
        <w:ind w:left="4999" w:hanging="509"/>
      </w:pPr>
      <w:rPr>
        <w:rFonts w:hint="default"/>
        <w:lang w:val="en-US" w:eastAsia="en-US" w:bidi="en-US"/>
      </w:rPr>
    </w:lvl>
    <w:lvl w:ilvl="6">
      <w:numFmt w:val="bullet"/>
      <w:lvlText w:val="•"/>
      <w:lvlJc w:val="left"/>
      <w:pPr>
        <w:ind w:left="6209" w:hanging="509"/>
      </w:pPr>
      <w:rPr>
        <w:rFonts w:hint="default"/>
        <w:lang w:val="en-US" w:eastAsia="en-US" w:bidi="en-US"/>
      </w:rPr>
    </w:lvl>
    <w:lvl w:ilvl="7">
      <w:numFmt w:val="bullet"/>
      <w:lvlText w:val="•"/>
      <w:lvlJc w:val="left"/>
      <w:pPr>
        <w:ind w:left="7419" w:hanging="509"/>
      </w:pPr>
      <w:rPr>
        <w:rFonts w:hint="default"/>
        <w:lang w:val="en-US" w:eastAsia="en-US" w:bidi="en-US"/>
      </w:rPr>
    </w:lvl>
    <w:lvl w:ilvl="8">
      <w:numFmt w:val="bullet"/>
      <w:lvlText w:val="•"/>
      <w:lvlJc w:val="left"/>
      <w:pPr>
        <w:ind w:left="8629" w:hanging="509"/>
      </w:pPr>
      <w:rPr>
        <w:rFonts w:hint="default"/>
        <w:lang w:val="en-US" w:eastAsia="en-US" w:bidi="en-US"/>
      </w:rPr>
    </w:lvl>
  </w:abstractNum>
  <w:abstractNum w:abstractNumId="76">
    <w:nsid w:val="72E22F04"/>
    <w:multiLevelType w:val="singleLevel"/>
    <w:tmpl w:val="72E22F04"/>
    <w:lvl w:ilvl="0">
      <w:start w:val="1"/>
      <w:numFmt w:val="decimal"/>
      <w:suff w:val="space"/>
      <w:lvlText w:val="%1."/>
      <w:lvlJc w:val="left"/>
    </w:lvl>
  </w:abstractNum>
  <w:abstractNum w:abstractNumId="77">
    <w:nsid w:val="74E13115"/>
    <w:multiLevelType w:val="multilevel"/>
    <w:tmpl w:val="74E13115"/>
    <w:lvl w:ilvl="0">
      <w:start w:val="1"/>
      <w:numFmt w:val="bullet"/>
      <w:lvlText w:val="-"/>
      <w:lvlJc w:val="left"/>
      <w:pPr>
        <w:ind w:left="720" w:hanging="360"/>
      </w:pPr>
      <w:rPr>
        <w:rFonts w:ascii="Tahoma" w:eastAsia="Calibri" w:hAnsi="Tahoma" w:cs="Tahoma"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nsid w:val="76AE970D"/>
    <w:multiLevelType w:val="singleLevel"/>
    <w:tmpl w:val="76AE970D"/>
    <w:lvl w:ilvl="0">
      <w:start w:val="1"/>
      <w:numFmt w:val="lowerLetter"/>
      <w:lvlText w:val="%1."/>
      <w:lvlJc w:val="left"/>
      <w:pPr>
        <w:tabs>
          <w:tab w:val="num" w:pos="425"/>
        </w:tabs>
        <w:ind w:left="425" w:hanging="425"/>
      </w:pPr>
      <w:rPr>
        <w:rFonts w:hint="default"/>
      </w:rPr>
    </w:lvl>
  </w:abstractNum>
  <w:abstractNum w:abstractNumId="79">
    <w:nsid w:val="76EE295E"/>
    <w:multiLevelType w:val="singleLevel"/>
    <w:tmpl w:val="76EE295E"/>
    <w:lvl w:ilvl="0">
      <w:start w:val="1"/>
      <w:numFmt w:val="decimal"/>
      <w:lvlText w:val="%1."/>
      <w:lvlJc w:val="left"/>
      <w:pPr>
        <w:tabs>
          <w:tab w:val="num" w:pos="425"/>
        </w:tabs>
        <w:ind w:left="425" w:hanging="425"/>
      </w:pPr>
      <w:rPr>
        <w:rFonts w:hint="default"/>
      </w:rPr>
    </w:lvl>
  </w:abstractNum>
  <w:abstractNum w:abstractNumId="80">
    <w:nsid w:val="77D4521A"/>
    <w:multiLevelType w:val="multilevel"/>
    <w:tmpl w:val="77D4521A"/>
    <w:lvl w:ilvl="0">
      <w:start w:val="1"/>
      <w:numFmt w:val="decimal"/>
      <w:lvlText w:val="%1)"/>
      <w:lvlJc w:val="left"/>
      <w:pPr>
        <w:ind w:left="2204"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nsid w:val="77ECEA79"/>
    <w:multiLevelType w:val="multilevel"/>
    <w:tmpl w:val="77ECEA79"/>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82">
    <w:nsid w:val="7843A055"/>
    <w:multiLevelType w:val="singleLevel"/>
    <w:tmpl w:val="7843A055"/>
    <w:lvl w:ilvl="0">
      <w:start w:val="1"/>
      <w:numFmt w:val="decimal"/>
      <w:lvlText w:val="%1."/>
      <w:lvlJc w:val="left"/>
      <w:pPr>
        <w:tabs>
          <w:tab w:val="num" w:pos="425"/>
        </w:tabs>
        <w:ind w:left="425" w:hanging="425"/>
      </w:pPr>
      <w:rPr>
        <w:rFonts w:hint="default"/>
      </w:rPr>
    </w:lvl>
  </w:abstractNum>
  <w:abstractNum w:abstractNumId="83">
    <w:nsid w:val="78D298EA"/>
    <w:multiLevelType w:val="singleLevel"/>
    <w:tmpl w:val="78D298EA"/>
    <w:lvl w:ilvl="0">
      <w:start w:val="1"/>
      <w:numFmt w:val="decimal"/>
      <w:lvlText w:val="%1."/>
      <w:lvlJc w:val="left"/>
      <w:pPr>
        <w:tabs>
          <w:tab w:val="num" w:pos="425"/>
        </w:tabs>
        <w:ind w:left="425" w:hanging="425"/>
      </w:pPr>
      <w:rPr>
        <w:rFonts w:hint="default"/>
      </w:rPr>
    </w:lvl>
  </w:abstractNum>
  <w:abstractNum w:abstractNumId="84">
    <w:nsid w:val="7992D4F9"/>
    <w:multiLevelType w:val="singleLevel"/>
    <w:tmpl w:val="7992D4F9"/>
    <w:lvl w:ilvl="0">
      <w:start w:val="1"/>
      <w:numFmt w:val="decimal"/>
      <w:lvlText w:val="%1."/>
      <w:lvlJc w:val="left"/>
      <w:pPr>
        <w:tabs>
          <w:tab w:val="num" w:pos="425"/>
        </w:tabs>
        <w:ind w:left="425" w:hanging="425"/>
      </w:pPr>
      <w:rPr>
        <w:rFonts w:hint="default"/>
      </w:rPr>
    </w:lvl>
  </w:abstractNum>
  <w:abstractNum w:abstractNumId="85">
    <w:nsid w:val="7C246926"/>
    <w:multiLevelType w:val="multilevel"/>
    <w:tmpl w:val="7C246926"/>
    <w:lvl w:ilvl="0">
      <w:start w:val="1"/>
      <w:numFmt w:val="decimal"/>
      <w:lvlText w:val="%1."/>
      <w:lvlJc w:val="left"/>
      <w:pPr>
        <w:ind w:left="2011" w:hanging="428"/>
      </w:pPr>
      <w:rPr>
        <w:rFonts w:ascii="Tahoma" w:eastAsia="Tahoma" w:hAnsi="Tahoma" w:cs="Tahoma" w:hint="default"/>
        <w:w w:val="99"/>
        <w:sz w:val="24"/>
        <w:szCs w:val="24"/>
        <w:lang w:val="en-US" w:eastAsia="en-US" w:bidi="en-US"/>
      </w:rPr>
    </w:lvl>
    <w:lvl w:ilvl="1">
      <w:numFmt w:val="bullet"/>
      <w:lvlText w:val="•"/>
      <w:lvlJc w:val="left"/>
      <w:pPr>
        <w:ind w:left="3008" w:hanging="428"/>
      </w:pPr>
      <w:rPr>
        <w:rFonts w:hint="default"/>
        <w:lang w:val="en-US" w:eastAsia="en-US" w:bidi="en-US"/>
      </w:rPr>
    </w:lvl>
    <w:lvl w:ilvl="2">
      <w:numFmt w:val="bullet"/>
      <w:lvlText w:val="•"/>
      <w:lvlJc w:val="left"/>
      <w:pPr>
        <w:ind w:left="3997" w:hanging="428"/>
      </w:pPr>
      <w:rPr>
        <w:rFonts w:hint="default"/>
        <w:lang w:val="en-US" w:eastAsia="en-US" w:bidi="en-US"/>
      </w:rPr>
    </w:lvl>
    <w:lvl w:ilvl="3">
      <w:numFmt w:val="bullet"/>
      <w:lvlText w:val="•"/>
      <w:lvlJc w:val="left"/>
      <w:pPr>
        <w:ind w:left="4986" w:hanging="428"/>
      </w:pPr>
      <w:rPr>
        <w:rFonts w:hint="default"/>
        <w:lang w:val="en-US" w:eastAsia="en-US" w:bidi="en-US"/>
      </w:rPr>
    </w:lvl>
    <w:lvl w:ilvl="4">
      <w:numFmt w:val="bullet"/>
      <w:lvlText w:val="•"/>
      <w:lvlJc w:val="left"/>
      <w:pPr>
        <w:ind w:left="5975" w:hanging="428"/>
      </w:pPr>
      <w:rPr>
        <w:rFonts w:hint="default"/>
        <w:lang w:val="en-US" w:eastAsia="en-US" w:bidi="en-US"/>
      </w:rPr>
    </w:lvl>
    <w:lvl w:ilvl="5">
      <w:numFmt w:val="bullet"/>
      <w:lvlText w:val="•"/>
      <w:lvlJc w:val="left"/>
      <w:pPr>
        <w:ind w:left="6964" w:hanging="428"/>
      </w:pPr>
      <w:rPr>
        <w:rFonts w:hint="default"/>
        <w:lang w:val="en-US" w:eastAsia="en-US" w:bidi="en-US"/>
      </w:rPr>
    </w:lvl>
    <w:lvl w:ilvl="6">
      <w:numFmt w:val="bullet"/>
      <w:lvlText w:val="•"/>
      <w:lvlJc w:val="left"/>
      <w:pPr>
        <w:ind w:left="7953" w:hanging="428"/>
      </w:pPr>
      <w:rPr>
        <w:rFonts w:hint="default"/>
        <w:lang w:val="en-US" w:eastAsia="en-US" w:bidi="en-US"/>
      </w:rPr>
    </w:lvl>
    <w:lvl w:ilvl="7">
      <w:numFmt w:val="bullet"/>
      <w:lvlText w:val="•"/>
      <w:lvlJc w:val="left"/>
      <w:pPr>
        <w:ind w:left="8942" w:hanging="428"/>
      </w:pPr>
      <w:rPr>
        <w:rFonts w:hint="default"/>
        <w:lang w:val="en-US" w:eastAsia="en-US" w:bidi="en-US"/>
      </w:rPr>
    </w:lvl>
    <w:lvl w:ilvl="8">
      <w:numFmt w:val="bullet"/>
      <w:lvlText w:val="•"/>
      <w:lvlJc w:val="left"/>
      <w:pPr>
        <w:ind w:left="9931" w:hanging="428"/>
      </w:pPr>
      <w:rPr>
        <w:rFonts w:hint="default"/>
        <w:lang w:val="en-US" w:eastAsia="en-US" w:bidi="en-US"/>
      </w:rPr>
    </w:lvl>
  </w:abstractNum>
  <w:abstractNum w:abstractNumId="86">
    <w:nsid w:val="7F0A049A"/>
    <w:multiLevelType w:val="multilevel"/>
    <w:tmpl w:val="7F0A049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5"/>
  </w:num>
  <w:num w:numId="2">
    <w:abstractNumId w:val="86"/>
  </w:num>
  <w:num w:numId="3">
    <w:abstractNumId w:val="27"/>
  </w:num>
  <w:num w:numId="4">
    <w:abstractNumId w:val="71"/>
  </w:num>
  <w:num w:numId="5">
    <w:abstractNumId w:val="32"/>
  </w:num>
  <w:num w:numId="6">
    <w:abstractNumId w:val="69"/>
  </w:num>
  <w:num w:numId="7">
    <w:abstractNumId w:val="7"/>
  </w:num>
  <w:num w:numId="8">
    <w:abstractNumId w:val="56"/>
  </w:num>
  <w:num w:numId="9">
    <w:abstractNumId w:val="46"/>
  </w:num>
  <w:num w:numId="10">
    <w:abstractNumId w:val="4"/>
  </w:num>
  <w:num w:numId="11">
    <w:abstractNumId w:val="40"/>
  </w:num>
  <w:num w:numId="12">
    <w:abstractNumId w:val="26"/>
  </w:num>
  <w:num w:numId="13">
    <w:abstractNumId w:val="54"/>
  </w:num>
  <w:num w:numId="14">
    <w:abstractNumId w:val="51"/>
  </w:num>
  <w:num w:numId="15">
    <w:abstractNumId w:val="41"/>
  </w:num>
  <w:num w:numId="16">
    <w:abstractNumId w:val="29"/>
  </w:num>
  <w:num w:numId="17">
    <w:abstractNumId w:val="84"/>
  </w:num>
  <w:num w:numId="18">
    <w:abstractNumId w:val="18"/>
  </w:num>
  <w:num w:numId="19">
    <w:abstractNumId w:val="23"/>
  </w:num>
  <w:num w:numId="20">
    <w:abstractNumId w:val="82"/>
  </w:num>
  <w:num w:numId="21">
    <w:abstractNumId w:val="38"/>
  </w:num>
  <w:num w:numId="22">
    <w:abstractNumId w:val="67"/>
  </w:num>
  <w:num w:numId="23">
    <w:abstractNumId w:val="0"/>
  </w:num>
  <w:num w:numId="24">
    <w:abstractNumId w:val="5"/>
  </w:num>
  <w:num w:numId="25">
    <w:abstractNumId w:val="83"/>
  </w:num>
  <w:num w:numId="26">
    <w:abstractNumId w:val="42"/>
  </w:num>
  <w:num w:numId="27">
    <w:abstractNumId w:val="22"/>
  </w:num>
  <w:num w:numId="28">
    <w:abstractNumId w:val="12"/>
  </w:num>
  <w:num w:numId="29">
    <w:abstractNumId w:val="75"/>
  </w:num>
  <w:num w:numId="30">
    <w:abstractNumId w:val="1"/>
  </w:num>
  <w:num w:numId="31">
    <w:abstractNumId w:val="80"/>
  </w:num>
  <w:num w:numId="32">
    <w:abstractNumId w:val="61"/>
  </w:num>
  <w:num w:numId="33">
    <w:abstractNumId w:val="21"/>
  </w:num>
  <w:num w:numId="34">
    <w:abstractNumId w:val="9"/>
  </w:num>
  <w:num w:numId="35">
    <w:abstractNumId w:val="31"/>
  </w:num>
  <w:num w:numId="36">
    <w:abstractNumId w:val="73"/>
  </w:num>
  <w:num w:numId="37">
    <w:abstractNumId w:val="34"/>
  </w:num>
  <w:num w:numId="38">
    <w:abstractNumId w:val="77"/>
  </w:num>
  <w:num w:numId="39">
    <w:abstractNumId w:val="70"/>
  </w:num>
  <w:num w:numId="40">
    <w:abstractNumId w:val="62"/>
  </w:num>
  <w:num w:numId="41">
    <w:abstractNumId w:val="64"/>
  </w:num>
  <w:num w:numId="42">
    <w:abstractNumId w:val="17"/>
  </w:num>
  <w:num w:numId="43">
    <w:abstractNumId w:val="74"/>
  </w:num>
  <w:num w:numId="44">
    <w:abstractNumId w:val="65"/>
  </w:num>
  <w:num w:numId="45">
    <w:abstractNumId w:val="78"/>
  </w:num>
  <w:num w:numId="46">
    <w:abstractNumId w:val="28"/>
  </w:num>
  <w:num w:numId="47">
    <w:abstractNumId w:val="79"/>
  </w:num>
  <w:num w:numId="48">
    <w:abstractNumId w:val="53"/>
  </w:num>
  <w:num w:numId="49">
    <w:abstractNumId w:val="63"/>
  </w:num>
  <w:num w:numId="50">
    <w:abstractNumId w:val="15"/>
  </w:num>
  <w:num w:numId="51">
    <w:abstractNumId w:val="13"/>
  </w:num>
  <w:num w:numId="52">
    <w:abstractNumId w:val="66"/>
  </w:num>
  <w:num w:numId="53">
    <w:abstractNumId w:val="8"/>
  </w:num>
  <w:num w:numId="54">
    <w:abstractNumId w:val="39"/>
  </w:num>
  <w:num w:numId="55">
    <w:abstractNumId w:val="76"/>
  </w:num>
  <w:num w:numId="56">
    <w:abstractNumId w:val="33"/>
  </w:num>
  <w:num w:numId="57">
    <w:abstractNumId w:val="47"/>
  </w:num>
  <w:num w:numId="58">
    <w:abstractNumId w:val="20"/>
  </w:num>
  <w:num w:numId="59">
    <w:abstractNumId w:val="43"/>
  </w:num>
  <w:num w:numId="60">
    <w:abstractNumId w:val="11"/>
  </w:num>
  <w:num w:numId="61">
    <w:abstractNumId w:val="2"/>
  </w:num>
  <w:num w:numId="62">
    <w:abstractNumId w:val="50"/>
  </w:num>
  <w:num w:numId="63">
    <w:abstractNumId w:val="68"/>
  </w:num>
  <w:num w:numId="64">
    <w:abstractNumId w:val="16"/>
  </w:num>
  <w:num w:numId="65">
    <w:abstractNumId w:val="60"/>
  </w:num>
  <w:num w:numId="66">
    <w:abstractNumId w:val="24"/>
  </w:num>
  <w:num w:numId="67">
    <w:abstractNumId w:val="45"/>
  </w:num>
  <w:num w:numId="68">
    <w:abstractNumId w:val="37"/>
  </w:num>
  <w:num w:numId="69">
    <w:abstractNumId w:val="19"/>
  </w:num>
  <w:num w:numId="70">
    <w:abstractNumId w:val="48"/>
  </w:num>
  <w:num w:numId="71">
    <w:abstractNumId w:val="6"/>
  </w:num>
  <w:num w:numId="72">
    <w:abstractNumId w:val="59"/>
  </w:num>
  <w:num w:numId="73">
    <w:abstractNumId w:val="55"/>
  </w:num>
  <w:num w:numId="74">
    <w:abstractNumId w:val="58"/>
  </w:num>
  <w:num w:numId="75">
    <w:abstractNumId w:val="36"/>
  </w:num>
  <w:num w:numId="76">
    <w:abstractNumId w:val="57"/>
  </w:num>
  <w:num w:numId="77">
    <w:abstractNumId w:val="10"/>
  </w:num>
  <w:num w:numId="78">
    <w:abstractNumId w:val="85"/>
  </w:num>
  <w:num w:numId="79">
    <w:abstractNumId w:val="81"/>
  </w:num>
  <w:num w:numId="80">
    <w:abstractNumId w:val="14"/>
  </w:num>
  <w:num w:numId="81">
    <w:abstractNumId w:val="72"/>
  </w:num>
  <w:num w:numId="82">
    <w:abstractNumId w:val="3"/>
  </w:num>
  <w:num w:numId="83">
    <w:abstractNumId w:val="30"/>
  </w:num>
  <w:num w:numId="84">
    <w:abstractNumId w:val="52"/>
  </w:num>
  <w:num w:numId="85">
    <w:abstractNumId w:val="35"/>
  </w:num>
  <w:num w:numId="86">
    <w:abstractNumId w:val="49"/>
  </w:num>
  <w:num w:numId="87">
    <w:abstractNumId w:val="44"/>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AA0"/>
    <w:rsid w:val="0001694B"/>
    <w:rsid w:val="0003248E"/>
    <w:rsid w:val="00042375"/>
    <w:rsid w:val="00046484"/>
    <w:rsid w:val="0006076C"/>
    <w:rsid w:val="0006793E"/>
    <w:rsid w:val="00073899"/>
    <w:rsid w:val="00087B3B"/>
    <w:rsid w:val="0009095A"/>
    <w:rsid w:val="0009349F"/>
    <w:rsid w:val="00097BB4"/>
    <w:rsid w:val="000B68FD"/>
    <w:rsid w:val="000E5EEC"/>
    <w:rsid w:val="001149E8"/>
    <w:rsid w:val="00121F2D"/>
    <w:rsid w:val="0012338B"/>
    <w:rsid w:val="00145924"/>
    <w:rsid w:val="00165D3B"/>
    <w:rsid w:val="00181A2E"/>
    <w:rsid w:val="00190E86"/>
    <w:rsid w:val="001D21DC"/>
    <w:rsid w:val="00204D59"/>
    <w:rsid w:val="002343F5"/>
    <w:rsid w:val="002660AE"/>
    <w:rsid w:val="002671D9"/>
    <w:rsid w:val="002749F8"/>
    <w:rsid w:val="00281108"/>
    <w:rsid w:val="00281945"/>
    <w:rsid w:val="002826AC"/>
    <w:rsid w:val="00296D30"/>
    <w:rsid w:val="002A016E"/>
    <w:rsid w:val="002D18D7"/>
    <w:rsid w:val="002E5F06"/>
    <w:rsid w:val="00311A05"/>
    <w:rsid w:val="00322BA6"/>
    <w:rsid w:val="00344449"/>
    <w:rsid w:val="00344E9A"/>
    <w:rsid w:val="00354A08"/>
    <w:rsid w:val="003805AA"/>
    <w:rsid w:val="003C08BA"/>
    <w:rsid w:val="003D0332"/>
    <w:rsid w:val="003E0719"/>
    <w:rsid w:val="003F56C1"/>
    <w:rsid w:val="0046050E"/>
    <w:rsid w:val="0048318A"/>
    <w:rsid w:val="004836FE"/>
    <w:rsid w:val="004A2DB9"/>
    <w:rsid w:val="00514254"/>
    <w:rsid w:val="005741C0"/>
    <w:rsid w:val="00581512"/>
    <w:rsid w:val="006073E7"/>
    <w:rsid w:val="00631128"/>
    <w:rsid w:val="00633075"/>
    <w:rsid w:val="00664FF9"/>
    <w:rsid w:val="006F1893"/>
    <w:rsid w:val="006F2EAA"/>
    <w:rsid w:val="006F5F37"/>
    <w:rsid w:val="0070119B"/>
    <w:rsid w:val="00705B38"/>
    <w:rsid w:val="00715C10"/>
    <w:rsid w:val="00756139"/>
    <w:rsid w:val="00756CCF"/>
    <w:rsid w:val="007A680F"/>
    <w:rsid w:val="007C55E0"/>
    <w:rsid w:val="007D1F41"/>
    <w:rsid w:val="007E0C97"/>
    <w:rsid w:val="007F1818"/>
    <w:rsid w:val="007F255A"/>
    <w:rsid w:val="007F7A0F"/>
    <w:rsid w:val="0080315F"/>
    <w:rsid w:val="0081225A"/>
    <w:rsid w:val="00820BF3"/>
    <w:rsid w:val="008401A1"/>
    <w:rsid w:val="00850157"/>
    <w:rsid w:val="0085767A"/>
    <w:rsid w:val="00886559"/>
    <w:rsid w:val="008A28E6"/>
    <w:rsid w:val="008B4A30"/>
    <w:rsid w:val="008C340E"/>
    <w:rsid w:val="008E139A"/>
    <w:rsid w:val="008E3BC7"/>
    <w:rsid w:val="008F21E2"/>
    <w:rsid w:val="00932FED"/>
    <w:rsid w:val="0093407F"/>
    <w:rsid w:val="0096749C"/>
    <w:rsid w:val="009D2AA0"/>
    <w:rsid w:val="009F57E3"/>
    <w:rsid w:val="00A2489F"/>
    <w:rsid w:val="00A44F4E"/>
    <w:rsid w:val="00A46AE0"/>
    <w:rsid w:val="00A62717"/>
    <w:rsid w:val="00AA5302"/>
    <w:rsid w:val="00AC5C26"/>
    <w:rsid w:val="00AE5467"/>
    <w:rsid w:val="00AE6DC9"/>
    <w:rsid w:val="00B01DE9"/>
    <w:rsid w:val="00B04616"/>
    <w:rsid w:val="00B657BE"/>
    <w:rsid w:val="00B678CA"/>
    <w:rsid w:val="00B71051"/>
    <w:rsid w:val="00BB09D5"/>
    <w:rsid w:val="00BF4B6F"/>
    <w:rsid w:val="00BF6EE4"/>
    <w:rsid w:val="00C13D0C"/>
    <w:rsid w:val="00C22283"/>
    <w:rsid w:val="00C245E9"/>
    <w:rsid w:val="00C65A10"/>
    <w:rsid w:val="00C87247"/>
    <w:rsid w:val="00C9253B"/>
    <w:rsid w:val="00CA73FD"/>
    <w:rsid w:val="00CB650B"/>
    <w:rsid w:val="00CC09A0"/>
    <w:rsid w:val="00D13D9E"/>
    <w:rsid w:val="00D54B06"/>
    <w:rsid w:val="00D870ED"/>
    <w:rsid w:val="00DB628D"/>
    <w:rsid w:val="00DD0BA6"/>
    <w:rsid w:val="00E12138"/>
    <w:rsid w:val="00E6110F"/>
    <w:rsid w:val="00EB0695"/>
    <w:rsid w:val="00EB0E91"/>
    <w:rsid w:val="00ED3859"/>
    <w:rsid w:val="00EE19EC"/>
    <w:rsid w:val="00EF6AFF"/>
    <w:rsid w:val="00F03C63"/>
    <w:rsid w:val="00F202F5"/>
    <w:rsid w:val="00F20D27"/>
    <w:rsid w:val="00F330F5"/>
    <w:rsid w:val="00F45913"/>
    <w:rsid w:val="00F6558C"/>
    <w:rsid w:val="00F66ED7"/>
    <w:rsid w:val="00F97CA5"/>
    <w:rsid w:val="00FA3F44"/>
    <w:rsid w:val="00FB0BD6"/>
    <w:rsid w:val="00FD2A92"/>
    <w:rsid w:val="00FE1BC8"/>
    <w:rsid w:val="00FF1EBA"/>
    <w:rsid w:val="00FF70AB"/>
    <w:rsid w:val="01996646"/>
    <w:rsid w:val="028B5E25"/>
    <w:rsid w:val="029803A0"/>
    <w:rsid w:val="030542E0"/>
    <w:rsid w:val="03C17220"/>
    <w:rsid w:val="0446438F"/>
    <w:rsid w:val="05006230"/>
    <w:rsid w:val="05DA3C47"/>
    <w:rsid w:val="067213A7"/>
    <w:rsid w:val="06C46E6E"/>
    <w:rsid w:val="08622E3A"/>
    <w:rsid w:val="087F2360"/>
    <w:rsid w:val="08AB1039"/>
    <w:rsid w:val="095E149F"/>
    <w:rsid w:val="09F2295F"/>
    <w:rsid w:val="0A447281"/>
    <w:rsid w:val="0A480F2D"/>
    <w:rsid w:val="0A8103FC"/>
    <w:rsid w:val="0AE50E75"/>
    <w:rsid w:val="0B0F6EF9"/>
    <w:rsid w:val="0CA77ED0"/>
    <w:rsid w:val="0D4532F4"/>
    <w:rsid w:val="0D6D5692"/>
    <w:rsid w:val="0DF04652"/>
    <w:rsid w:val="0E0E189C"/>
    <w:rsid w:val="0F2634D3"/>
    <w:rsid w:val="105E1BD8"/>
    <w:rsid w:val="10DC6A45"/>
    <w:rsid w:val="12BC10EE"/>
    <w:rsid w:val="13123EBA"/>
    <w:rsid w:val="133476F6"/>
    <w:rsid w:val="135377FA"/>
    <w:rsid w:val="146D60B8"/>
    <w:rsid w:val="14FF7E66"/>
    <w:rsid w:val="15A76F4E"/>
    <w:rsid w:val="15E84BC0"/>
    <w:rsid w:val="161A24F1"/>
    <w:rsid w:val="16FF5882"/>
    <w:rsid w:val="17FA6034"/>
    <w:rsid w:val="199D1B7F"/>
    <w:rsid w:val="19C70B57"/>
    <w:rsid w:val="1A157298"/>
    <w:rsid w:val="1B4C0B38"/>
    <w:rsid w:val="1B990844"/>
    <w:rsid w:val="1D947192"/>
    <w:rsid w:val="1E136DD6"/>
    <w:rsid w:val="1E182141"/>
    <w:rsid w:val="1F122FFB"/>
    <w:rsid w:val="1F672C36"/>
    <w:rsid w:val="21773DBA"/>
    <w:rsid w:val="21A0098B"/>
    <w:rsid w:val="23EB1A57"/>
    <w:rsid w:val="244A0B9C"/>
    <w:rsid w:val="273717B2"/>
    <w:rsid w:val="294F2727"/>
    <w:rsid w:val="29571079"/>
    <w:rsid w:val="2C4C6792"/>
    <w:rsid w:val="2CC931D2"/>
    <w:rsid w:val="2FA471DC"/>
    <w:rsid w:val="2FF22840"/>
    <w:rsid w:val="30BC4AE6"/>
    <w:rsid w:val="30E629C9"/>
    <w:rsid w:val="31303776"/>
    <w:rsid w:val="315F44ED"/>
    <w:rsid w:val="32025DE5"/>
    <w:rsid w:val="32AC4507"/>
    <w:rsid w:val="32FF7DE4"/>
    <w:rsid w:val="33021E2E"/>
    <w:rsid w:val="33FE3545"/>
    <w:rsid w:val="3429683C"/>
    <w:rsid w:val="34414BB2"/>
    <w:rsid w:val="36625095"/>
    <w:rsid w:val="36672184"/>
    <w:rsid w:val="370E46F9"/>
    <w:rsid w:val="382E4A35"/>
    <w:rsid w:val="39992DD1"/>
    <w:rsid w:val="3A8362D8"/>
    <w:rsid w:val="3B0E46DF"/>
    <w:rsid w:val="3D2E5947"/>
    <w:rsid w:val="3EBD43A0"/>
    <w:rsid w:val="401D6858"/>
    <w:rsid w:val="407A1F75"/>
    <w:rsid w:val="4142177F"/>
    <w:rsid w:val="41500E43"/>
    <w:rsid w:val="41B36BEF"/>
    <w:rsid w:val="427C35BE"/>
    <w:rsid w:val="428F7941"/>
    <w:rsid w:val="42D071DF"/>
    <w:rsid w:val="441335B1"/>
    <w:rsid w:val="451A11EC"/>
    <w:rsid w:val="45221B73"/>
    <w:rsid w:val="46554D4E"/>
    <w:rsid w:val="4685399F"/>
    <w:rsid w:val="46D646C9"/>
    <w:rsid w:val="47655DBA"/>
    <w:rsid w:val="47905068"/>
    <w:rsid w:val="481C20B0"/>
    <w:rsid w:val="49927C3E"/>
    <w:rsid w:val="4ECD75AA"/>
    <w:rsid w:val="50795C67"/>
    <w:rsid w:val="50AD4C0A"/>
    <w:rsid w:val="513436B9"/>
    <w:rsid w:val="52044D49"/>
    <w:rsid w:val="526A2802"/>
    <w:rsid w:val="554B4A12"/>
    <w:rsid w:val="55596062"/>
    <w:rsid w:val="56EB15A7"/>
    <w:rsid w:val="573B5918"/>
    <w:rsid w:val="57A15557"/>
    <w:rsid w:val="58A205EF"/>
    <w:rsid w:val="594E457D"/>
    <w:rsid w:val="59812B0E"/>
    <w:rsid w:val="59BD14F9"/>
    <w:rsid w:val="5A42516C"/>
    <w:rsid w:val="5AD86271"/>
    <w:rsid w:val="5BB647C5"/>
    <w:rsid w:val="5BD56C4F"/>
    <w:rsid w:val="5C6B0AFD"/>
    <w:rsid w:val="5D676835"/>
    <w:rsid w:val="5D942F39"/>
    <w:rsid w:val="5DA37E98"/>
    <w:rsid w:val="5DBA2830"/>
    <w:rsid w:val="5DFC2E17"/>
    <w:rsid w:val="5EED6E09"/>
    <w:rsid w:val="5EEE0EC5"/>
    <w:rsid w:val="6020130A"/>
    <w:rsid w:val="616209AD"/>
    <w:rsid w:val="619139AA"/>
    <w:rsid w:val="6243093E"/>
    <w:rsid w:val="62B23DB5"/>
    <w:rsid w:val="62C71536"/>
    <w:rsid w:val="6435352E"/>
    <w:rsid w:val="648C0AC2"/>
    <w:rsid w:val="65BA2AEF"/>
    <w:rsid w:val="65EB1675"/>
    <w:rsid w:val="65EB4AA4"/>
    <w:rsid w:val="669E5731"/>
    <w:rsid w:val="6787787A"/>
    <w:rsid w:val="6850696E"/>
    <w:rsid w:val="68701D5E"/>
    <w:rsid w:val="68BC295E"/>
    <w:rsid w:val="6965563F"/>
    <w:rsid w:val="699E03B8"/>
    <w:rsid w:val="6B21543C"/>
    <w:rsid w:val="6B5E7672"/>
    <w:rsid w:val="6BBF6870"/>
    <w:rsid w:val="6C0A1A59"/>
    <w:rsid w:val="6C9140E7"/>
    <w:rsid w:val="6CF63427"/>
    <w:rsid w:val="6E3C5C21"/>
    <w:rsid w:val="6FFA10E6"/>
    <w:rsid w:val="721E4D48"/>
    <w:rsid w:val="72E10A10"/>
    <w:rsid w:val="7339156F"/>
    <w:rsid w:val="733B74E7"/>
    <w:rsid w:val="73BB4E03"/>
    <w:rsid w:val="748F29CC"/>
    <w:rsid w:val="75896B8C"/>
    <w:rsid w:val="75B20B3C"/>
    <w:rsid w:val="777A7D21"/>
    <w:rsid w:val="77A46628"/>
    <w:rsid w:val="78B60FB1"/>
    <w:rsid w:val="78DA6539"/>
    <w:rsid w:val="7B3B1571"/>
    <w:rsid w:val="7CDD48EC"/>
    <w:rsid w:val="7DCA028B"/>
    <w:rsid w:val="7DCE302B"/>
    <w:rsid w:val="7E275364"/>
    <w:rsid w:val="7F20724F"/>
    <w:rsid w:val="7F714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header" w:semiHidden="0" w:unhideWhenUsed="0"/>
    <w:lsdException w:name="footer" w:semiHidden="0" w:unhideWhenUsed="0"/>
    <w:lsdException w:name="caption" w:uiPriority="35" w:qFormat="1"/>
    <w:lsdException w:name="footnote reference" w:semiHidden="0" w:unhideWhenUsed="0"/>
    <w:lsdException w:name="page number" w:semiHidden="0" w:uiPriority="0" w:unhideWhenUsed="0"/>
    <w:lsdException w:name="List Bulle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11" w:unhideWhenUsed="0" w:qFormat="1"/>
    <w:lsdException w:name="Body Text 2" w:semiHidden="0"/>
    <w:lsdException w:name="Body Text Indent 2" w:semiHidden="0" w:uiPriority="0" w:unhideWhenUsed="0"/>
    <w:lsdException w:name="Body Text Inden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unhideWhenUsed="0"/>
    <w:lsdException w:name="Normal Table" w:semiHidden="0" w:qFormat="1"/>
    <w:lsdException w:name="Balloon Text" w:semiHidden="0" w:uiPriority="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38B"/>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12338B"/>
    <w:pPr>
      <w:keepNext/>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qFormat/>
    <w:rsid w:val="0012338B"/>
    <w:pPr>
      <w:keepNext/>
      <w:jc w:val="center"/>
      <w:outlineLvl w:val="1"/>
    </w:pPr>
    <w:rPr>
      <w:b/>
      <w:bCs/>
    </w:rPr>
  </w:style>
  <w:style w:type="paragraph" w:styleId="Heading5">
    <w:name w:val="heading 5"/>
    <w:basedOn w:val="Normal"/>
    <w:next w:val="Normal"/>
    <w:link w:val="Heading5Char"/>
    <w:uiPriority w:val="9"/>
    <w:qFormat/>
    <w:rsid w:val="0012338B"/>
    <w:pPr>
      <w:keepNext/>
      <w:keepLines/>
      <w:spacing w:before="200" w:line="276" w:lineRule="auto"/>
      <w:outlineLvl w:val="4"/>
    </w:pPr>
    <w:rPr>
      <w:rFonts w:ascii="Cambria" w:hAnsi="Cambria"/>
      <w:color w:val="243F60"/>
      <w:sz w:val="22"/>
      <w:szCs w:val="22"/>
    </w:rPr>
  </w:style>
  <w:style w:type="paragraph" w:styleId="Heading7">
    <w:name w:val="heading 7"/>
    <w:basedOn w:val="Normal"/>
    <w:next w:val="Normal"/>
    <w:link w:val="Heading7Char"/>
    <w:uiPriority w:val="9"/>
    <w:qFormat/>
    <w:rsid w:val="0012338B"/>
    <w:pPr>
      <w:spacing w:before="240" w:after="60" w:line="276" w:lineRule="auto"/>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12338B"/>
  </w:style>
  <w:style w:type="character" w:styleId="FootnoteReference">
    <w:name w:val="footnote reference"/>
    <w:uiPriority w:val="99"/>
    <w:rsid w:val="0012338B"/>
    <w:rPr>
      <w:vertAlign w:val="superscript"/>
    </w:rPr>
  </w:style>
  <w:style w:type="character" w:styleId="Hyperlink">
    <w:name w:val="Hyperlink"/>
    <w:uiPriority w:val="99"/>
    <w:unhideWhenUsed/>
    <w:rsid w:val="0012338B"/>
    <w:rPr>
      <w:color w:val="0000FF"/>
      <w:u w:val="single"/>
    </w:rPr>
  </w:style>
  <w:style w:type="character" w:styleId="Strong">
    <w:name w:val="Strong"/>
    <w:uiPriority w:val="22"/>
    <w:qFormat/>
    <w:rsid w:val="0012338B"/>
    <w:rPr>
      <w:b/>
      <w:bCs/>
    </w:rPr>
  </w:style>
  <w:style w:type="character" w:customStyle="1" w:styleId="HeaderChar">
    <w:name w:val="Header Char"/>
    <w:link w:val="Header"/>
    <w:uiPriority w:val="99"/>
    <w:rsid w:val="0012338B"/>
    <w:rPr>
      <w:rFonts w:ascii="Times New Roman" w:eastAsia="Times New Roman" w:hAnsi="Times New Roman" w:cs="Times New Roman"/>
      <w:sz w:val="24"/>
      <w:szCs w:val="24"/>
      <w:lang w:val="en-US"/>
    </w:rPr>
  </w:style>
  <w:style w:type="character" w:customStyle="1" w:styleId="right">
    <w:name w:val="right"/>
    <w:basedOn w:val="DefaultParagraphFont"/>
    <w:rsid w:val="0012338B"/>
  </w:style>
  <w:style w:type="character" w:customStyle="1" w:styleId="BodyTextIndent3Char">
    <w:name w:val="Body Text Indent 3 Char"/>
    <w:link w:val="BodyTextIndent3"/>
    <w:rsid w:val="0012338B"/>
    <w:rPr>
      <w:rFonts w:ascii="Times New Roman" w:eastAsia="Times New Roman" w:hAnsi="Times New Roman" w:cs="Times New Roman"/>
      <w:sz w:val="24"/>
      <w:szCs w:val="24"/>
      <w:lang w:val="en-US"/>
    </w:rPr>
  </w:style>
  <w:style w:type="character" w:customStyle="1" w:styleId="Heading7Char">
    <w:name w:val="Heading 7 Char"/>
    <w:link w:val="Heading7"/>
    <w:uiPriority w:val="9"/>
    <w:semiHidden/>
    <w:rsid w:val="0012338B"/>
    <w:rPr>
      <w:rFonts w:ascii="Calibri" w:eastAsia="Times New Roman" w:hAnsi="Calibri" w:cs="Times New Roman"/>
      <w:sz w:val="24"/>
      <w:szCs w:val="24"/>
      <w:lang w:val="en-US"/>
    </w:rPr>
  </w:style>
  <w:style w:type="character" w:customStyle="1" w:styleId="Heading5Char">
    <w:name w:val="Heading 5 Char"/>
    <w:link w:val="Heading5"/>
    <w:uiPriority w:val="9"/>
    <w:rsid w:val="0012338B"/>
    <w:rPr>
      <w:rFonts w:ascii="Cambria" w:eastAsia="Times New Roman" w:hAnsi="Cambria" w:cs="Times New Roman"/>
      <w:color w:val="243F60"/>
      <w:lang w:val="en-US"/>
    </w:rPr>
  </w:style>
  <w:style w:type="character" w:customStyle="1" w:styleId="BodyTextIndentChar1">
    <w:name w:val="Body Text Indent Char1"/>
    <w:uiPriority w:val="99"/>
    <w:semiHidden/>
    <w:rsid w:val="0012338B"/>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99"/>
    <w:qFormat/>
    <w:locked/>
    <w:rsid w:val="0012338B"/>
    <w:rPr>
      <w:rFonts w:ascii="Calibri" w:eastAsia="Calibri" w:hAnsi="Calibri" w:cs="Times New Roman"/>
    </w:rPr>
  </w:style>
  <w:style w:type="character" w:customStyle="1" w:styleId="BalloonTextChar">
    <w:name w:val="Balloon Text Char"/>
    <w:link w:val="BalloonText"/>
    <w:rsid w:val="0012338B"/>
    <w:rPr>
      <w:rFonts w:ascii="Tahoma" w:eastAsia="Calibri" w:hAnsi="Tahoma" w:cs="Times New Roman"/>
      <w:sz w:val="16"/>
      <w:szCs w:val="16"/>
      <w:lang w:val="en-US"/>
    </w:rPr>
  </w:style>
  <w:style w:type="character" w:customStyle="1" w:styleId="cblue">
    <w:name w:val="c_blue"/>
    <w:basedOn w:val="DefaultParagraphFont"/>
    <w:rsid w:val="0012338B"/>
  </w:style>
  <w:style w:type="character" w:customStyle="1" w:styleId="Heading2Char">
    <w:name w:val="Heading 2 Char"/>
    <w:link w:val="Heading2"/>
    <w:uiPriority w:val="9"/>
    <w:rsid w:val="0012338B"/>
    <w:rPr>
      <w:rFonts w:ascii="Times New Roman" w:eastAsia="Times New Roman" w:hAnsi="Times New Roman" w:cs="Times New Roman"/>
      <w:b/>
      <w:bCs/>
      <w:sz w:val="24"/>
      <w:szCs w:val="24"/>
      <w:lang w:val="en-US"/>
    </w:rPr>
  </w:style>
  <w:style w:type="character" w:customStyle="1" w:styleId="TitleChar">
    <w:name w:val="Title Char"/>
    <w:link w:val="Title"/>
    <w:rsid w:val="0012338B"/>
    <w:rPr>
      <w:rFonts w:ascii="Times New Roman" w:eastAsia="Times New Roman" w:hAnsi="Times New Roman"/>
      <w:b/>
      <w:bCs/>
      <w:sz w:val="24"/>
      <w:szCs w:val="24"/>
      <w:lang w:val="en-US" w:eastAsia="en-US"/>
    </w:rPr>
  </w:style>
  <w:style w:type="character" w:customStyle="1" w:styleId="BodyTextIndent2Char">
    <w:name w:val="Body Text Indent 2 Char"/>
    <w:link w:val="BodyTextIndent2"/>
    <w:rsid w:val="0012338B"/>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12338B"/>
    <w:rPr>
      <w:rFonts w:eastAsia="Times New Roman"/>
      <w:sz w:val="22"/>
      <w:szCs w:val="22"/>
      <w:lang w:val="en-US" w:eastAsia="en-US" w:bidi="ar-SA"/>
    </w:rPr>
  </w:style>
  <w:style w:type="character" w:customStyle="1" w:styleId="Heading1Char">
    <w:name w:val="Heading 1 Char"/>
    <w:link w:val="Heading1"/>
    <w:rsid w:val="0012338B"/>
    <w:rPr>
      <w:rFonts w:ascii="Arial" w:eastAsia="Times New Roman" w:hAnsi="Arial" w:cs="Times New Roman"/>
      <w:b/>
      <w:kern w:val="28"/>
      <w:sz w:val="28"/>
      <w:szCs w:val="20"/>
      <w:lang w:val="en-US"/>
    </w:rPr>
  </w:style>
  <w:style w:type="character" w:customStyle="1" w:styleId="BodyTextIndentChar">
    <w:name w:val="Body Text Indent Char"/>
    <w:link w:val="BodyTextIndent"/>
    <w:rsid w:val="0012338B"/>
    <w:rPr>
      <w:sz w:val="24"/>
      <w:szCs w:val="24"/>
      <w:lang w:val="en-US"/>
    </w:rPr>
  </w:style>
  <w:style w:type="character" w:customStyle="1" w:styleId="CharacterStyle1">
    <w:name w:val="Character Style 1"/>
    <w:uiPriority w:val="99"/>
    <w:rsid w:val="0012338B"/>
    <w:rPr>
      <w:rFonts w:ascii="Arial" w:hAnsi="Arial" w:cs="Arial"/>
      <w:sz w:val="20"/>
      <w:szCs w:val="20"/>
    </w:rPr>
  </w:style>
  <w:style w:type="character" w:customStyle="1" w:styleId="cblack">
    <w:name w:val="c_black"/>
    <w:basedOn w:val="DefaultParagraphFont"/>
    <w:rsid w:val="0012338B"/>
  </w:style>
  <w:style w:type="character" w:customStyle="1" w:styleId="BodyTextChar1">
    <w:name w:val="Body Text Char1"/>
    <w:uiPriority w:val="99"/>
    <w:semiHidden/>
    <w:rsid w:val="0012338B"/>
    <w:rPr>
      <w:rFonts w:ascii="Times New Roman" w:eastAsia="Times New Roman" w:hAnsi="Times New Roman" w:cs="Times New Roman"/>
      <w:sz w:val="24"/>
      <w:szCs w:val="24"/>
      <w:lang w:val="en-US"/>
    </w:rPr>
  </w:style>
  <w:style w:type="character" w:customStyle="1" w:styleId="FootnoteTextChar">
    <w:name w:val="Footnote Text Char"/>
    <w:link w:val="FootnoteText"/>
    <w:uiPriority w:val="99"/>
    <w:rsid w:val="0012338B"/>
    <w:rPr>
      <w:rFonts w:ascii="Times New Roman" w:eastAsia="Times New Roman" w:hAnsi="Times New Roman" w:cs="Times New Roman"/>
      <w:sz w:val="20"/>
      <w:szCs w:val="20"/>
      <w:lang w:val="en-US"/>
    </w:rPr>
  </w:style>
  <w:style w:type="character" w:customStyle="1" w:styleId="BodyText2Char">
    <w:name w:val="Body Text 2 Char"/>
    <w:link w:val="BodyText2"/>
    <w:uiPriority w:val="99"/>
    <w:semiHidden/>
    <w:rsid w:val="0012338B"/>
    <w:rPr>
      <w:rFonts w:ascii="Times New Roman" w:eastAsia="Times New Roman" w:hAnsi="Times New Roman" w:cs="Times New Roman"/>
      <w:sz w:val="24"/>
      <w:szCs w:val="24"/>
      <w:lang w:val="en-US"/>
    </w:rPr>
  </w:style>
  <w:style w:type="character" w:customStyle="1" w:styleId="left">
    <w:name w:val="left"/>
    <w:basedOn w:val="DefaultParagraphFont"/>
    <w:rsid w:val="0012338B"/>
  </w:style>
  <w:style w:type="character" w:customStyle="1" w:styleId="BodyTextChar">
    <w:name w:val="Body Text Char"/>
    <w:link w:val="BodyText"/>
    <w:rsid w:val="0012338B"/>
    <w:rPr>
      <w:sz w:val="24"/>
      <w:szCs w:val="24"/>
    </w:rPr>
  </w:style>
  <w:style w:type="character" w:customStyle="1" w:styleId="FooterChar">
    <w:name w:val="Footer Char"/>
    <w:link w:val="Footer"/>
    <w:uiPriority w:val="99"/>
    <w:rsid w:val="0012338B"/>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12338B"/>
    <w:rPr>
      <w:sz w:val="20"/>
      <w:szCs w:val="20"/>
    </w:rPr>
  </w:style>
  <w:style w:type="paragraph" w:styleId="BalloonText">
    <w:name w:val="Balloon Text"/>
    <w:basedOn w:val="Normal"/>
    <w:link w:val="BalloonTextChar"/>
    <w:unhideWhenUsed/>
    <w:rsid w:val="0012338B"/>
    <w:rPr>
      <w:rFonts w:ascii="Tahoma" w:eastAsia="Calibri" w:hAnsi="Tahoma"/>
      <w:sz w:val="16"/>
      <w:szCs w:val="16"/>
    </w:rPr>
  </w:style>
  <w:style w:type="paragraph" w:styleId="BodyTextIndent">
    <w:name w:val="Body Text Indent"/>
    <w:basedOn w:val="Normal"/>
    <w:link w:val="BodyTextIndentChar"/>
    <w:rsid w:val="0012338B"/>
    <w:pPr>
      <w:ind w:left="720"/>
      <w:jc w:val="both"/>
    </w:pPr>
    <w:rPr>
      <w:rFonts w:ascii="Calibri" w:eastAsia="Calibri" w:hAnsi="Calibri"/>
    </w:rPr>
  </w:style>
  <w:style w:type="paragraph" w:styleId="BodyText2">
    <w:name w:val="Body Text 2"/>
    <w:basedOn w:val="Normal"/>
    <w:link w:val="BodyText2Char"/>
    <w:uiPriority w:val="99"/>
    <w:unhideWhenUsed/>
    <w:rsid w:val="0012338B"/>
    <w:pPr>
      <w:spacing w:after="120" w:line="480" w:lineRule="auto"/>
    </w:pPr>
  </w:style>
  <w:style w:type="paragraph" w:styleId="Footer">
    <w:name w:val="footer"/>
    <w:basedOn w:val="Normal"/>
    <w:link w:val="FooterChar"/>
    <w:uiPriority w:val="99"/>
    <w:rsid w:val="0012338B"/>
    <w:pPr>
      <w:tabs>
        <w:tab w:val="center" w:pos="4320"/>
        <w:tab w:val="right" w:pos="8640"/>
      </w:tabs>
    </w:pPr>
  </w:style>
  <w:style w:type="paragraph" w:styleId="BodyText">
    <w:name w:val="Body Text"/>
    <w:basedOn w:val="Normal"/>
    <w:link w:val="BodyTextChar"/>
    <w:rsid w:val="0012338B"/>
    <w:pPr>
      <w:spacing w:after="120"/>
    </w:pPr>
    <w:rPr>
      <w:rFonts w:ascii="Calibri" w:eastAsia="Calibri" w:hAnsi="Calibri"/>
    </w:rPr>
  </w:style>
  <w:style w:type="paragraph" w:styleId="BodyTextIndent2">
    <w:name w:val="Body Text Indent 2"/>
    <w:basedOn w:val="Normal"/>
    <w:link w:val="BodyTextIndent2Char"/>
    <w:rsid w:val="0012338B"/>
    <w:pPr>
      <w:ind w:left="1440"/>
      <w:jc w:val="both"/>
    </w:pPr>
  </w:style>
  <w:style w:type="paragraph" w:styleId="BodyTextIndent3">
    <w:name w:val="Body Text Indent 3"/>
    <w:basedOn w:val="Normal"/>
    <w:link w:val="BodyTextIndent3Char"/>
    <w:rsid w:val="0012338B"/>
    <w:pPr>
      <w:ind w:left="1737" w:hanging="297"/>
      <w:jc w:val="both"/>
    </w:pPr>
  </w:style>
  <w:style w:type="paragraph" w:styleId="Header">
    <w:name w:val="header"/>
    <w:basedOn w:val="Normal"/>
    <w:link w:val="HeaderChar"/>
    <w:uiPriority w:val="99"/>
    <w:rsid w:val="0012338B"/>
    <w:pPr>
      <w:tabs>
        <w:tab w:val="center" w:pos="4320"/>
        <w:tab w:val="right" w:pos="8640"/>
      </w:tabs>
    </w:pPr>
  </w:style>
  <w:style w:type="paragraph" w:styleId="ListBullet">
    <w:name w:val="List Bullet"/>
    <w:basedOn w:val="Normal"/>
    <w:rsid w:val="0012338B"/>
    <w:pPr>
      <w:ind w:left="5245"/>
      <w:jc w:val="center"/>
    </w:pPr>
    <w:rPr>
      <w:szCs w:val="20"/>
    </w:rPr>
  </w:style>
  <w:style w:type="paragraph" w:styleId="Title">
    <w:name w:val="Title"/>
    <w:basedOn w:val="Normal"/>
    <w:link w:val="TitleChar"/>
    <w:qFormat/>
    <w:rsid w:val="0012338B"/>
    <w:pPr>
      <w:tabs>
        <w:tab w:val="left" w:pos="1080"/>
      </w:tabs>
      <w:spacing w:line="360" w:lineRule="auto"/>
      <w:ind w:left="1080" w:hanging="720"/>
      <w:jc w:val="center"/>
    </w:pPr>
    <w:rPr>
      <w:b/>
      <w:bCs/>
    </w:rPr>
  </w:style>
  <w:style w:type="paragraph" w:styleId="NormalWeb">
    <w:name w:val="Normal (Web)"/>
    <w:basedOn w:val="Normal"/>
    <w:uiPriority w:val="99"/>
    <w:rsid w:val="0012338B"/>
    <w:pPr>
      <w:spacing w:before="100" w:beforeAutospacing="1" w:after="100" w:afterAutospacing="1"/>
    </w:pPr>
    <w:rPr>
      <w:lang w:val="en-SG" w:eastAsia="en-SG"/>
    </w:rPr>
  </w:style>
  <w:style w:type="paragraph" w:customStyle="1" w:styleId="CM41">
    <w:name w:val="CM41"/>
    <w:basedOn w:val="Default"/>
    <w:next w:val="Default"/>
    <w:uiPriority w:val="99"/>
    <w:rsid w:val="0012338B"/>
    <w:pPr>
      <w:widowControl w:val="0"/>
      <w:spacing w:after="275"/>
    </w:pPr>
    <w:rPr>
      <w:rFonts w:ascii="Arial" w:hAnsi="Arial" w:cs="Arial"/>
      <w:color w:val="auto"/>
      <w:lang w:val="id-ID" w:eastAsia="id-ID"/>
    </w:rPr>
  </w:style>
  <w:style w:type="paragraph" w:customStyle="1" w:styleId="CM39">
    <w:name w:val="CM39"/>
    <w:basedOn w:val="Default"/>
    <w:next w:val="Default"/>
    <w:uiPriority w:val="99"/>
    <w:rsid w:val="0012338B"/>
    <w:pPr>
      <w:widowControl w:val="0"/>
      <w:spacing w:after="828"/>
    </w:pPr>
    <w:rPr>
      <w:rFonts w:ascii="Arial" w:hAnsi="Arial" w:cs="Arial"/>
      <w:color w:val="auto"/>
      <w:lang w:val="id-ID" w:eastAsia="id-ID"/>
    </w:rPr>
  </w:style>
  <w:style w:type="paragraph" w:customStyle="1" w:styleId="Default">
    <w:name w:val="Default"/>
    <w:rsid w:val="0012338B"/>
    <w:pPr>
      <w:autoSpaceDE w:val="0"/>
      <w:autoSpaceDN w:val="0"/>
      <w:adjustRightInd w:val="0"/>
    </w:pPr>
    <w:rPr>
      <w:rFonts w:ascii="Times New Roman" w:eastAsia="Times New Roman" w:hAnsi="Times New Roman"/>
      <w:color w:val="000000"/>
      <w:sz w:val="24"/>
      <w:szCs w:val="24"/>
    </w:rPr>
  </w:style>
  <w:style w:type="paragraph" w:customStyle="1" w:styleId="CM24">
    <w:name w:val="CM24"/>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CM36">
    <w:name w:val="CM36"/>
    <w:basedOn w:val="Normal"/>
    <w:next w:val="Normal"/>
    <w:uiPriority w:val="99"/>
    <w:rsid w:val="0012338B"/>
    <w:pPr>
      <w:widowControl w:val="0"/>
      <w:autoSpaceDE w:val="0"/>
      <w:autoSpaceDN w:val="0"/>
      <w:adjustRightInd w:val="0"/>
      <w:spacing w:after="275"/>
    </w:pPr>
    <w:rPr>
      <w:rFonts w:ascii="Arial" w:hAnsi="Arial" w:cs="Arial"/>
      <w:lang w:val="id-ID" w:eastAsia="id-ID"/>
    </w:rPr>
  </w:style>
  <w:style w:type="paragraph" w:customStyle="1" w:styleId="CM30">
    <w:name w:val="CM30"/>
    <w:basedOn w:val="Default"/>
    <w:next w:val="Default"/>
    <w:uiPriority w:val="99"/>
    <w:rsid w:val="0012338B"/>
    <w:pPr>
      <w:widowControl w:val="0"/>
    </w:pPr>
    <w:rPr>
      <w:rFonts w:ascii="Arial" w:hAnsi="Arial" w:cs="Arial"/>
      <w:color w:val="auto"/>
      <w:lang w:val="id-ID" w:eastAsia="id-ID"/>
    </w:rPr>
  </w:style>
  <w:style w:type="paragraph" w:styleId="NoSpacing">
    <w:name w:val="No Spacing"/>
    <w:link w:val="NoSpacingChar"/>
    <w:uiPriority w:val="1"/>
    <w:qFormat/>
    <w:rsid w:val="0012338B"/>
    <w:rPr>
      <w:rFonts w:eastAsia="Times New Roman"/>
      <w:sz w:val="22"/>
      <w:szCs w:val="22"/>
      <w:lang w:val="en-US" w:eastAsia="en-US"/>
    </w:rPr>
  </w:style>
  <w:style w:type="paragraph" w:customStyle="1" w:styleId="CM40">
    <w:name w:val="CM40"/>
    <w:basedOn w:val="Default"/>
    <w:next w:val="Default"/>
    <w:uiPriority w:val="99"/>
    <w:rsid w:val="0012338B"/>
    <w:pPr>
      <w:widowControl w:val="0"/>
      <w:spacing w:after="375"/>
    </w:pPr>
    <w:rPr>
      <w:rFonts w:ascii="Arial" w:hAnsi="Arial" w:cs="Arial"/>
      <w:color w:val="auto"/>
      <w:lang w:val="id-ID" w:eastAsia="id-ID"/>
    </w:rPr>
  </w:style>
  <w:style w:type="paragraph" w:customStyle="1" w:styleId="CM1">
    <w:name w:val="CM1"/>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CM37">
    <w:name w:val="CM37"/>
    <w:basedOn w:val="Default"/>
    <w:next w:val="Default"/>
    <w:uiPriority w:val="99"/>
    <w:rsid w:val="0012338B"/>
    <w:pPr>
      <w:widowControl w:val="0"/>
      <w:spacing w:after="550"/>
    </w:pPr>
    <w:rPr>
      <w:rFonts w:ascii="Arial" w:hAnsi="Arial" w:cs="Arial"/>
      <w:color w:val="auto"/>
      <w:lang w:val="id-ID" w:eastAsia="id-ID"/>
    </w:rPr>
  </w:style>
  <w:style w:type="paragraph" w:customStyle="1" w:styleId="Style">
    <w:name w:val="Style"/>
    <w:rsid w:val="0012338B"/>
    <w:pPr>
      <w:widowControl w:val="0"/>
      <w:autoSpaceDE w:val="0"/>
      <w:autoSpaceDN w:val="0"/>
      <w:adjustRightInd w:val="0"/>
    </w:pPr>
    <w:rPr>
      <w:rFonts w:ascii="Arial" w:eastAsia="Times New Roman" w:hAnsi="Arial" w:cs="Arial"/>
      <w:sz w:val="24"/>
      <w:szCs w:val="24"/>
      <w:lang w:val="en-US" w:eastAsia="en-US"/>
    </w:rPr>
  </w:style>
  <w:style w:type="paragraph" w:customStyle="1" w:styleId="Style9">
    <w:name w:val="Style 9"/>
    <w:uiPriority w:val="99"/>
    <w:rsid w:val="0012338B"/>
    <w:pPr>
      <w:widowControl w:val="0"/>
      <w:autoSpaceDE w:val="0"/>
      <w:autoSpaceDN w:val="0"/>
      <w:spacing w:before="72" w:line="280" w:lineRule="auto"/>
      <w:ind w:left="216"/>
      <w:jc w:val="both"/>
    </w:pPr>
    <w:rPr>
      <w:rFonts w:ascii="Verdana" w:eastAsia="Times New Roman" w:hAnsi="Verdana" w:cs="Verdana"/>
      <w:lang w:val="en-US" w:eastAsia="en-US"/>
    </w:rPr>
  </w:style>
  <w:style w:type="paragraph" w:customStyle="1" w:styleId="CM8">
    <w:name w:val="CM8"/>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CM17">
    <w:name w:val="CM17"/>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CM20">
    <w:name w:val="CM20"/>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CM38">
    <w:name w:val="CM38"/>
    <w:basedOn w:val="Default"/>
    <w:next w:val="Default"/>
    <w:uiPriority w:val="99"/>
    <w:rsid w:val="0012338B"/>
    <w:pPr>
      <w:widowControl w:val="0"/>
      <w:spacing w:after="1105"/>
    </w:pPr>
    <w:rPr>
      <w:rFonts w:ascii="Arial" w:hAnsi="Arial" w:cs="Arial"/>
      <w:color w:val="auto"/>
      <w:lang w:val="id-ID" w:eastAsia="id-ID"/>
    </w:rPr>
  </w:style>
  <w:style w:type="paragraph" w:customStyle="1" w:styleId="CM12">
    <w:name w:val="CM12"/>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TableParagraph">
    <w:name w:val="Table Paragraph"/>
    <w:basedOn w:val="Normal"/>
    <w:uiPriority w:val="1"/>
    <w:qFormat/>
    <w:rsid w:val="0012338B"/>
    <w:rPr>
      <w:lang w:val="id-ID" w:eastAsia="id-ID"/>
    </w:rPr>
  </w:style>
  <w:style w:type="paragraph" w:styleId="ListParagraph">
    <w:name w:val="List Paragraph"/>
    <w:basedOn w:val="Normal"/>
    <w:link w:val="ListParagraphChar"/>
    <w:uiPriority w:val="99"/>
    <w:qFormat/>
    <w:rsid w:val="0012338B"/>
    <w:pPr>
      <w:spacing w:after="200" w:line="276" w:lineRule="auto"/>
      <w:ind w:left="720"/>
      <w:contextualSpacing/>
      <w:jc w:val="both"/>
    </w:pPr>
    <w:rPr>
      <w:rFonts w:ascii="Calibri" w:eastAsia="Calibri" w:hAnsi="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header" w:semiHidden="0" w:unhideWhenUsed="0"/>
    <w:lsdException w:name="footer" w:semiHidden="0" w:unhideWhenUsed="0"/>
    <w:lsdException w:name="caption" w:uiPriority="35" w:qFormat="1"/>
    <w:lsdException w:name="footnote reference" w:semiHidden="0" w:unhideWhenUsed="0"/>
    <w:lsdException w:name="page number" w:semiHidden="0" w:uiPriority="0" w:unhideWhenUsed="0"/>
    <w:lsdException w:name="List Bulle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11" w:unhideWhenUsed="0" w:qFormat="1"/>
    <w:lsdException w:name="Body Text 2" w:semiHidden="0"/>
    <w:lsdException w:name="Body Text Indent 2" w:semiHidden="0" w:uiPriority="0" w:unhideWhenUsed="0"/>
    <w:lsdException w:name="Body Text Inden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unhideWhenUsed="0"/>
    <w:lsdException w:name="Normal Table" w:semiHidden="0" w:qFormat="1"/>
    <w:lsdException w:name="Balloon Text" w:semiHidden="0" w:uiPriority="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38B"/>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12338B"/>
    <w:pPr>
      <w:keepNext/>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qFormat/>
    <w:rsid w:val="0012338B"/>
    <w:pPr>
      <w:keepNext/>
      <w:jc w:val="center"/>
      <w:outlineLvl w:val="1"/>
    </w:pPr>
    <w:rPr>
      <w:b/>
      <w:bCs/>
    </w:rPr>
  </w:style>
  <w:style w:type="paragraph" w:styleId="Heading5">
    <w:name w:val="heading 5"/>
    <w:basedOn w:val="Normal"/>
    <w:next w:val="Normal"/>
    <w:link w:val="Heading5Char"/>
    <w:uiPriority w:val="9"/>
    <w:qFormat/>
    <w:rsid w:val="0012338B"/>
    <w:pPr>
      <w:keepNext/>
      <w:keepLines/>
      <w:spacing w:before="200" w:line="276" w:lineRule="auto"/>
      <w:outlineLvl w:val="4"/>
    </w:pPr>
    <w:rPr>
      <w:rFonts w:ascii="Cambria" w:hAnsi="Cambria"/>
      <w:color w:val="243F60"/>
      <w:sz w:val="22"/>
      <w:szCs w:val="22"/>
    </w:rPr>
  </w:style>
  <w:style w:type="paragraph" w:styleId="Heading7">
    <w:name w:val="heading 7"/>
    <w:basedOn w:val="Normal"/>
    <w:next w:val="Normal"/>
    <w:link w:val="Heading7Char"/>
    <w:uiPriority w:val="9"/>
    <w:qFormat/>
    <w:rsid w:val="0012338B"/>
    <w:pPr>
      <w:spacing w:before="240" w:after="60" w:line="276" w:lineRule="auto"/>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12338B"/>
  </w:style>
  <w:style w:type="character" w:styleId="FootnoteReference">
    <w:name w:val="footnote reference"/>
    <w:uiPriority w:val="99"/>
    <w:rsid w:val="0012338B"/>
    <w:rPr>
      <w:vertAlign w:val="superscript"/>
    </w:rPr>
  </w:style>
  <w:style w:type="character" w:styleId="Hyperlink">
    <w:name w:val="Hyperlink"/>
    <w:uiPriority w:val="99"/>
    <w:unhideWhenUsed/>
    <w:rsid w:val="0012338B"/>
    <w:rPr>
      <w:color w:val="0000FF"/>
      <w:u w:val="single"/>
    </w:rPr>
  </w:style>
  <w:style w:type="character" w:styleId="Strong">
    <w:name w:val="Strong"/>
    <w:uiPriority w:val="22"/>
    <w:qFormat/>
    <w:rsid w:val="0012338B"/>
    <w:rPr>
      <w:b/>
      <w:bCs/>
    </w:rPr>
  </w:style>
  <w:style w:type="character" w:customStyle="1" w:styleId="HeaderChar">
    <w:name w:val="Header Char"/>
    <w:link w:val="Header"/>
    <w:uiPriority w:val="99"/>
    <w:rsid w:val="0012338B"/>
    <w:rPr>
      <w:rFonts w:ascii="Times New Roman" w:eastAsia="Times New Roman" w:hAnsi="Times New Roman" w:cs="Times New Roman"/>
      <w:sz w:val="24"/>
      <w:szCs w:val="24"/>
      <w:lang w:val="en-US"/>
    </w:rPr>
  </w:style>
  <w:style w:type="character" w:customStyle="1" w:styleId="right">
    <w:name w:val="right"/>
    <w:basedOn w:val="DefaultParagraphFont"/>
    <w:rsid w:val="0012338B"/>
  </w:style>
  <w:style w:type="character" w:customStyle="1" w:styleId="BodyTextIndent3Char">
    <w:name w:val="Body Text Indent 3 Char"/>
    <w:link w:val="BodyTextIndent3"/>
    <w:rsid w:val="0012338B"/>
    <w:rPr>
      <w:rFonts w:ascii="Times New Roman" w:eastAsia="Times New Roman" w:hAnsi="Times New Roman" w:cs="Times New Roman"/>
      <w:sz w:val="24"/>
      <w:szCs w:val="24"/>
      <w:lang w:val="en-US"/>
    </w:rPr>
  </w:style>
  <w:style w:type="character" w:customStyle="1" w:styleId="Heading7Char">
    <w:name w:val="Heading 7 Char"/>
    <w:link w:val="Heading7"/>
    <w:uiPriority w:val="9"/>
    <w:semiHidden/>
    <w:rsid w:val="0012338B"/>
    <w:rPr>
      <w:rFonts w:ascii="Calibri" w:eastAsia="Times New Roman" w:hAnsi="Calibri" w:cs="Times New Roman"/>
      <w:sz w:val="24"/>
      <w:szCs w:val="24"/>
      <w:lang w:val="en-US"/>
    </w:rPr>
  </w:style>
  <w:style w:type="character" w:customStyle="1" w:styleId="Heading5Char">
    <w:name w:val="Heading 5 Char"/>
    <w:link w:val="Heading5"/>
    <w:uiPriority w:val="9"/>
    <w:rsid w:val="0012338B"/>
    <w:rPr>
      <w:rFonts w:ascii="Cambria" w:eastAsia="Times New Roman" w:hAnsi="Cambria" w:cs="Times New Roman"/>
      <w:color w:val="243F60"/>
      <w:lang w:val="en-US"/>
    </w:rPr>
  </w:style>
  <w:style w:type="character" w:customStyle="1" w:styleId="BodyTextIndentChar1">
    <w:name w:val="Body Text Indent Char1"/>
    <w:uiPriority w:val="99"/>
    <w:semiHidden/>
    <w:rsid w:val="0012338B"/>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99"/>
    <w:qFormat/>
    <w:locked/>
    <w:rsid w:val="0012338B"/>
    <w:rPr>
      <w:rFonts w:ascii="Calibri" w:eastAsia="Calibri" w:hAnsi="Calibri" w:cs="Times New Roman"/>
    </w:rPr>
  </w:style>
  <w:style w:type="character" w:customStyle="1" w:styleId="BalloonTextChar">
    <w:name w:val="Balloon Text Char"/>
    <w:link w:val="BalloonText"/>
    <w:rsid w:val="0012338B"/>
    <w:rPr>
      <w:rFonts w:ascii="Tahoma" w:eastAsia="Calibri" w:hAnsi="Tahoma" w:cs="Times New Roman"/>
      <w:sz w:val="16"/>
      <w:szCs w:val="16"/>
      <w:lang w:val="en-US"/>
    </w:rPr>
  </w:style>
  <w:style w:type="character" w:customStyle="1" w:styleId="cblue">
    <w:name w:val="c_blue"/>
    <w:basedOn w:val="DefaultParagraphFont"/>
    <w:rsid w:val="0012338B"/>
  </w:style>
  <w:style w:type="character" w:customStyle="1" w:styleId="Heading2Char">
    <w:name w:val="Heading 2 Char"/>
    <w:link w:val="Heading2"/>
    <w:uiPriority w:val="9"/>
    <w:rsid w:val="0012338B"/>
    <w:rPr>
      <w:rFonts w:ascii="Times New Roman" w:eastAsia="Times New Roman" w:hAnsi="Times New Roman" w:cs="Times New Roman"/>
      <w:b/>
      <w:bCs/>
      <w:sz w:val="24"/>
      <w:szCs w:val="24"/>
      <w:lang w:val="en-US"/>
    </w:rPr>
  </w:style>
  <w:style w:type="character" w:customStyle="1" w:styleId="TitleChar">
    <w:name w:val="Title Char"/>
    <w:link w:val="Title"/>
    <w:rsid w:val="0012338B"/>
    <w:rPr>
      <w:rFonts w:ascii="Times New Roman" w:eastAsia="Times New Roman" w:hAnsi="Times New Roman"/>
      <w:b/>
      <w:bCs/>
      <w:sz w:val="24"/>
      <w:szCs w:val="24"/>
      <w:lang w:val="en-US" w:eastAsia="en-US"/>
    </w:rPr>
  </w:style>
  <w:style w:type="character" w:customStyle="1" w:styleId="BodyTextIndent2Char">
    <w:name w:val="Body Text Indent 2 Char"/>
    <w:link w:val="BodyTextIndent2"/>
    <w:rsid w:val="0012338B"/>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12338B"/>
    <w:rPr>
      <w:rFonts w:eastAsia="Times New Roman"/>
      <w:sz w:val="22"/>
      <w:szCs w:val="22"/>
      <w:lang w:val="en-US" w:eastAsia="en-US" w:bidi="ar-SA"/>
    </w:rPr>
  </w:style>
  <w:style w:type="character" w:customStyle="1" w:styleId="Heading1Char">
    <w:name w:val="Heading 1 Char"/>
    <w:link w:val="Heading1"/>
    <w:rsid w:val="0012338B"/>
    <w:rPr>
      <w:rFonts w:ascii="Arial" w:eastAsia="Times New Roman" w:hAnsi="Arial" w:cs="Times New Roman"/>
      <w:b/>
      <w:kern w:val="28"/>
      <w:sz w:val="28"/>
      <w:szCs w:val="20"/>
      <w:lang w:val="en-US"/>
    </w:rPr>
  </w:style>
  <w:style w:type="character" w:customStyle="1" w:styleId="BodyTextIndentChar">
    <w:name w:val="Body Text Indent Char"/>
    <w:link w:val="BodyTextIndent"/>
    <w:rsid w:val="0012338B"/>
    <w:rPr>
      <w:sz w:val="24"/>
      <w:szCs w:val="24"/>
      <w:lang w:val="en-US"/>
    </w:rPr>
  </w:style>
  <w:style w:type="character" w:customStyle="1" w:styleId="CharacterStyle1">
    <w:name w:val="Character Style 1"/>
    <w:uiPriority w:val="99"/>
    <w:rsid w:val="0012338B"/>
    <w:rPr>
      <w:rFonts w:ascii="Arial" w:hAnsi="Arial" w:cs="Arial"/>
      <w:sz w:val="20"/>
      <w:szCs w:val="20"/>
    </w:rPr>
  </w:style>
  <w:style w:type="character" w:customStyle="1" w:styleId="cblack">
    <w:name w:val="c_black"/>
    <w:basedOn w:val="DefaultParagraphFont"/>
    <w:rsid w:val="0012338B"/>
  </w:style>
  <w:style w:type="character" w:customStyle="1" w:styleId="BodyTextChar1">
    <w:name w:val="Body Text Char1"/>
    <w:uiPriority w:val="99"/>
    <w:semiHidden/>
    <w:rsid w:val="0012338B"/>
    <w:rPr>
      <w:rFonts w:ascii="Times New Roman" w:eastAsia="Times New Roman" w:hAnsi="Times New Roman" w:cs="Times New Roman"/>
      <w:sz w:val="24"/>
      <w:szCs w:val="24"/>
      <w:lang w:val="en-US"/>
    </w:rPr>
  </w:style>
  <w:style w:type="character" w:customStyle="1" w:styleId="FootnoteTextChar">
    <w:name w:val="Footnote Text Char"/>
    <w:link w:val="FootnoteText"/>
    <w:uiPriority w:val="99"/>
    <w:rsid w:val="0012338B"/>
    <w:rPr>
      <w:rFonts w:ascii="Times New Roman" w:eastAsia="Times New Roman" w:hAnsi="Times New Roman" w:cs="Times New Roman"/>
      <w:sz w:val="20"/>
      <w:szCs w:val="20"/>
      <w:lang w:val="en-US"/>
    </w:rPr>
  </w:style>
  <w:style w:type="character" w:customStyle="1" w:styleId="BodyText2Char">
    <w:name w:val="Body Text 2 Char"/>
    <w:link w:val="BodyText2"/>
    <w:uiPriority w:val="99"/>
    <w:semiHidden/>
    <w:rsid w:val="0012338B"/>
    <w:rPr>
      <w:rFonts w:ascii="Times New Roman" w:eastAsia="Times New Roman" w:hAnsi="Times New Roman" w:cs="Times New Roman"/>
      <w:sz w:val="24"/>
      <w:szCs w:val="24"/>
      <w:lang w:val="en-US"/>
    </w:rPr>
  </w:style>
  <w:style w:type="character" w:customStyle="1" w:styleId="left">
    <w:name w:val="left"/>
    <w:basedOn w:val="DefaultParagraphFont"/>
    <w:rsid w:val="0012338B"/>
  </w:style>
  <w:style w:type="character" w:customStyle="1" w:styleId="BodyTextChar">
    <w:name w:val="Body Text Char"/>
    <w:link w:val="BodyText"/>
    <w:rsid w:val="0012338B"/>
    <w:rPr>
      <w:sz w:val="24"/>
      <w:szCs w:val="24"/>
    </w:rPr>
  </w:style>
  <w:style w:type="character" w:customStyle="1" w:styleId="FooterChar">
    <w:name w:val="Footer Char"/>
    <w:link w:val="Footer"/>
    <w:uiPriority w:val="99"/>
    <w:rsid w:val="0012338B"/>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12338B"/>
    <w:rPr>
      <w:sz w:val="20"/>
      <w:szCs w:val="20"/>
    </w:rPr>
  </w:style>
  <w:style w:type="paragraph" w:styleId="BalloonText">
    <w:name w:val="Balloon Text"/>
    <w:basedOn w:val="Normal"/>
    <w:link w:val="BalloonTextChar"/>
    <w:unhideWhenUsed/>
    <w:rsid w:val="0012338B"/>
    <w:rPr>
      <w:rFonts w:ascii="Tahoma" w:eastAsia="Calibri" w:hAnsi="Tahoma"/>
      <w:sz w:val="16"/>
      <w:szCs w:val="16"/>
    </w:rPr>
  </w:style>
  <w:style w:type="paragraph" w:styleId="BodyTextIndent">
    <w:name w:val="Body Text Indent"/>
    <w:basedOn w:val="Normal"/>
    <w:link w:val="BodyTextIndentChar"/>
    <w:rsid w:val="0012338B"/>
    <w:pPr>
      <w:ind w:left="720"/>
      <w:jc w:val="both"/>
    </w:pPr>
    <w:rPr>
      <w:rFonts w:ascii="Calibri" w:eastAsia="Calibri" w:hAnsi="Calibri"/>
    </w:rPr>
  </w:style>
  <w:style w:type="paragraph" w:styleId="BodyText2">
    <w:name w:val="Body Text 2"/>
    <w:basedOn w:val="Normal"/>
    <w:link w:val="BodyText2Char"/>
    <w:uiPriority w:val="99"/>
    <w:unhideWhenUsed/>
    <w:rsid w:val="0012338B"/>
    <w:pPr>
      <w:spacing w:after="120" w:line="480" w:lineRule="auto"/>
    </w:pPr>
  </w:style>
  <w:style w:type="paragraph" w:styleId="Footer">
    <w:name w:val="footer"/>
    <w:basedOn w:val="Normal"/>
    <w:link w:val="FooterChar"/>
    <w:uiPriority w:val="99"/>
    <w:rsid w:val="0012338B"/>
    <w:pPr>
      <w:tabs>
        <w:tab w:val="center" w:pos="4320"/>
        <w:tab w:val="right" w:pos="8640"/>
      </w:tabs>
    </w:pPr>
  </w:style>
  <w:style w:type="paragraph" w:styleId="BodyText">
    <w:name w:val="Body Text"/>
    <w:basedOn w:val="Normal"/>
    <w:link w:val="BodyTextChar"/>
    <w:rsid w:val="0012338B"/>
    <w:pPr>
      <w:spacing w:after="120"/>
    </w:pPr>
    <w:rPr>
      <w:rFonts w:ascii="Calibri" w:eastAsia="Calibri" w:hAnsi="Calibri"/>
    </w:rPr>
  </w:style>
  <w:style w:type="paragraph" w:styleId="BodyTextIndent2">
    <w:name w:val="Body Text Indent 2"/>
    <w:basedOn w:val="Normal"/>
    <w:link w:val="BodyTextIndent2Char"/>
    <w:rsid w:val="0012338B"/>
    <w:pPr>
      <w:ind w:left="1440"/>
      <w:jc w:val="both"/>
    </w:pPr>
  </w:style>
  <w:style w:type="paragraph" w:styleId="BodyTextIndent3">
    <w:name w:val="Body Text Indent 3"/>
    <w:basedOn w:val="Normal"/>
    <w:link w:val="BodyTextIndent3Char"/>
    <w:rsid w:val="0012338B"/>
    <w:pPr>
      <w:ind w:left="1737" w:hanging="297"/>
      <w:jc w:val="both"/>
    </w:pPr>
  </w:style>
  <w:style w:type="paragraph" w:styleId="Header">
    <w:name w:val="header"/>
    <w:basedOn w:val="Normal"/>
    <w:link w:val="HeaderChar"/>
    <w:uiPriority w:val="99"/>
    <w:rsid w:val="0012338B"/>
    <w:pPr>
      <w:tabs>
        <w:tab w:val="center" w:pos="4320"/>
        <w:tab w:val="right" w:pos="8640"/>
      </w:tabs>
    </w:pPr>
  </w:style>
  <w:style w:type="paragraph" w:styleId="ListBullet">
    <w:name w:val="List Bullet"/>
    <w:basedOn w:val="Normal"/>
    <w:rsid w:val="0012338B"/>
    <w:pPr>
      <w:ind w:left="5245"/>
      <w:jc w:val="center"/>
    </w:pPr>
    <w:rPr>
      <w:szCs w:val="20"/>
    </w:rPr>
  </w:style>
  <w:style w:type="paragraph" w:styleId="Title">
    <w:name w:val="Title"/>
    <w:basedOn w:val="Normal"/>
    <w:link w:val="TitleChar"/>
    <w:qFormat/>
    <w:rsid w:val="0012338B"/>
    <w:pPr>
      <w:tabs>
        <w:tab w:val="left" w:pos="1080"/>
      </w:tabs>
      <w:spacing w:line="360" w:lineRule="auto"/>
      <w:ind w:left="1080" w:hanging="720"/>
      <w:jc w:val="center"/>
    </w:pPr>
    <w:rPr>
      <w:b/>
      <w:bCs/>
    </w:rPr>
  </w:style>
  <w:style w:type="paragraph" w:styleId="NormalWeb">
    <w:name w:val="Normal (Web)"/>
    <w:basedOn w:val="Normal"/>
    <w:uiPriority w:val="99"/>
    <w:rsid w:val="0012338B"/>
    <w:pPr>
      <w:spacing w:before="100" w:beforeAutospacing="1" w:after="100" w:afterAutospacing="1"/>
    </w:pPr>
    <w:rPr>
      <w:lang w:val="en-SG" w:eastAsia="en-SG"/>
    </w:rPr>
  </w:style>
  <w:style w:type="paragraph" w:customStyle="1" w:styleId="CM41">
    <w:name w:val="CM41"/>
    <w:basedOn w:val="Default"/>
    <w:next w:val="Default"/>
    <w:uiPriority w:val="99"/>
    <w:rsid w:val="0012338B"/>
    <w:pPr>
      <w:widowControl w:val="0"/>
      <w:spacing w:after="275"/>
    </w:pPr>
    <w:rPr>
      <w:rFonts w:ascii="Arial" w:hAnsi="Arial" w:cs="Arial"/>
      <w:color w:val="auto"/>
      <w:lang w:val="id-ID" w:eastAsia="id-ID"/>
    </w:rPr>
  </w:style>
  <w:style w:type="paragraph" w:customStyle="1" w:styleId="CM39">
    <w:name w:val="CM39"/>
    <w:basedOn w:val="Default"/>
    <w:next w:val="Default"/>
    <w:uiPriority w:val="99"/>
    <w:rsid w:val="0012338B"/>
    <w:pPr>
      <w:widowControl w:val="0"/>
      <w:spacing w:after="828"/>
    </w:pPr>
    <w:rPr>
      <w:rFonts w:ascii="Arial" w:hAnsi="Arial" w:cs="Arial"/>
      <w:color w:val="auto"/>
      <w:lang w:val="id-ID" w:eastAsia="id-ID"/>
    </w:rPr>
  </w:style>
  <w:style w:type="paragraph" w:customStyle="1" w:styleId="Default">
    <w:name w:val="Default"/>
    <w:rsid w:val="0012338B"/>
    <w:pPr>
      <w:autoSpaceDE w:val="0"/>
      <w:autoSpaceDN w:val="0"/>
      <w:adjustRightInd w:val="0"/>
    </w:pPr>
    <w:rPr>
      <w:rFonts w:ascii="Times New Roman" w:eastAsia="Times New Roman" w:hAnsi="Times New Roman"/>
      <w:color w:val="000000"/>
      <w:sz w:val="24"/>
      <w:szCs w:val="24"/>
    </w:rPr>
  </w:style>
  <w:style w:type="paragraph" w:customStyle="1" w:styleId="CM24">
    <w:name w:val="CM24"/>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CM36">
    <w:name w:val="CM36"/>
    <w:basedOn w:val="Normal"/>
    <w:next w:val="Normal"/>
    <w:uiPriority w:val="99"/>
    <w:rsid w:val="0012338B"/>
    <w:pPr>
      <w:widowControl w:val="0"/>
      <w:autoSpaceDE w:val="0"/>
      <w:autoSpaceDN w:val="0"/>
      <w:adjustRightInd w:val="0"/>
      <w:spacing w:after="275"/>
    </w:pPr>
    <w:rPr>
      <w:rFonts w:ascii="Arial" w:hAnsi="Arial" w:cs="Arial"/>
      <w:lang w:val="id-ID" w:eastAsia="id-ID"/>
    </w:rPr>
  </w:style>
  <w:style w:type="paragraph" w:customStyle="1" w:styleId="CM30">
    <w:name w:val="CM30"/>
    <w:basedOn w:val="Default"/>
    <w:next w:val="Default"/>
    <w:uiPriority w:val="99"/>
    <w:rsid w:val="0012338B"/>
    <w:pPr>
      <w:widowControl w:val="0"/>
    </w:pPr>
    <w:rPr>
      <w:rFonts w:ascii="Arial" w:hAnsi="Arial" w:cs="Arial"/>
      <w:color w:val="auto"/>
      <w:lang w:val="id-ID" w:eastAsia="id-ID"/>
    </w:rPr>
  </w:style>
  <w:style w:type="paragraph" w:styleId="NoSpacing">
    <w:name w:val="No Spacing"/>
    <w:link w:val="NoSpacingChar"/>
    <w:uiPriority w:val="1"/>
    <w:qFormat/>
    <w:rsid w:val="0012338B"/>
    <w:rPr>
      <w:rFonts w:eastAsia="Times New Roman"/>
      <w:sz w:val="22"/>
      <w:szCs w:val="22"/>
      <w:lang w:val="en-US" w:eastAsia="en-US"/>
    </w:rPr>
  </w:style>
  <w:style w:type="paragraph" w:customStyle="1" w:styleId="CM40">
    <w:name w:val="CM40"/>
    <w:basedOn w:val="Default"/>
    <w:next w:val="Default"/>
    <w:uiPriority w:val="99"/>
    <w:rsid w:val="0012338B"/>
    <w:pPr>
      <w:widowControl w:val="0"/>
      <w:spacing w:after="375"/>
    </w:pPr>
    <w:rPr>
      <w:rFonts w:ascii="Arial" w:hAnsi="Arial" w:cs="Arial"/>
      <w:color w:val="auto"/>
      <w:lang w:val="id-ID" w:eastAsia="id-ID"/>
    </w:rPr>
  </w:style>
  <w:style w:type="paragraph" w:customStyle="1" w:styleId="CM1">
    <w:name w:val="CM1"/>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CM37">
    <w:name w:val="CM37"/>
    <w:basedOn w:val="Default"/>
    <w:next w:val="Default"/>
    <w:uiPriority w:val="99"/>
    <w:rsid w:val="0012338B"/>
    <w:pPr>
      <w:widowControl w:val="0"/>
      <w:spacing w:after="550"/>
    </w:pPr>
    <w:rPr>
      <w:rFonts w:ascii="Arial" w:hAnsi="Arial" w:cs="Arial"/>
      <w:color w:val="auto"/>
      <w:lang w:val="id-ID" w:eastAsia="id-ID"/>
    </w:rPr>
  </w:style>
  <w:style w:type="paragraph" w:customStyle="1" w:styleId="Style">
    <w:name w:val="Style"/>
    <w:rsid w:val="0012338B"/>
    <w:pPr>
      <w:widowControl w:val="0"/>
      <w:autoSpaceDE w:val="0"/>
      <w:autoSpaceDN w:val="0"/>
      <w:adjustRightInd w:val="0"/>
    </w:pPr>
    <w:rPr>
      <w:rFonts w:ascii="Arial" w:eastAsia="Times New Roman" w:hAnsi="Arial" w:cs="Arial"/>
      <w:sz w:val="24"/>
      <w:szCs w:val="24"/>
      <w:lang w:val="en-US" w:eastAsia="en-US"/>
    </w:rPr>
  </w:style>
  <w:style w:type="paragraph" w:customStyle="1" w:styleId="Style9">
    <w:name w:val="Style 9"/>
    <w:uiPriority w:val="99"/>
    <w:rsid w:val="0012338B"/>
    <w:pPr>
      <w:widowControl w:val="0"/>
      <w:autoSpaceDE w:val="0"/>
      <w:autoSpaceDN w:val="0"/>
      <w:spacing w:before="72" w:line="280" w:lineRule="auto"/>
      <w:ind w:left="216"/>
      <w:jc w:val="both"/>
    </w:pPr>
    <w:rPr>
      <w:rFonts w:ascii="Verdana" w:eastAsia="Times New Roman" w:hAnsi="Verdana" w:cs="Verdana"/>
      <w:lang w:val="en-US" w:eastAsia="en-US"/>
    </w:rPr>
  </w:style>
  <w:style w:type="paragraph" w:customStyle="1" w:styleId="CM8">
    <w:name w:val="CM8"/>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CM17">
    <w:name w:val="CM17"/>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CM20">
    <w:name w:val="CM20"/>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CM38">
    <w:name w:val="CM38"/>
    <w:basedOn w:val="Default"/>
    <w:next w:val="Default"/>
    <w:uiPriority w:val="99"/>
    <w:rsid w:val="0012338B"/>
    <w:pPr>
      <w:widowControl w:val="0"/>
      <w:spacing w:after="1105"/>
    </w:pPr>
    <w:rPr>
      <w:rFonts w:ascii="Arial" w:hAnsi="Arial" w:cs="Arial"/>
      <w:color w:val="auto"/>
      <w:lang w:val="id-ID" w:eastAsia="id-ID"/>
    </w:rPr>
  </w:style>
  <w:style w:type="paragraph" w:customStyle="1" w:styleId="CM12">
    <w:name w:val="CM12"/>
    <w:basedOn w:val="Default"/>
    <w:next w:val="Default"/>
    <w:uiPriority w:val="99"/>
    <w:rsid w:val="0012338B"/>
    <w:pPr>
      <w:widowControl w:val="0"/>
      <w:spacing w:line="276" w:lineRule="atLeast"/>
    </w:pPr>
    <w:rPr>
      <w:rFonts w:ascii="Arial" w:hAnsi="Arial" w:cs="Arial"/>
      <w:color w:val="auto"/>
      <w:lang w:val="id-ID" w:eastAsia="id-ID"/>
    </w:rPr>
  </w:style>
  <w:style w:type="paragraph" w:customStyle="1" w:styleId="TableParagraph">
    <w:name w:val="Table Paragraph"/>
    <w:basedOn w:val="Normal"/>
    <w:uiPriority w:val="1"/>
    <w:qFormat/>
    <w:rsid w:val="0012338B"/>
    <w:rPr>
      <w:lang w:val="id-ID" w:eastAsia="id-ID"/>
    </w:rPr>
  </w:style>
  <w:style w:type="paragraph" w:styleId="ListParagraph">
    <w:name w:val="List Paragraph"/>
    <w:basedOn w:val="Normal"/>
    <w:link w:val="ListParagraphChar"/>
    <w:uiPriority w:val="99"/>
    <w:qFormat/>
    <w:rsid w:val="0012338B"/>
    <w:pPr>
      <w:spacing w:after="200" w:line="276" w:lineRule="auto"/>
      <w:ind w:left="720"/>
      <w:contextualSpacing/>
      <w:jc w:val="both"/>
    </w:pPr>
    <w:rPr>
      <w:rFonts w:ascii="Calibri" w:eastAsia="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PowerPoint_Slide1.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3554</Words>
  <Characters>20262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LAKIP DISNAKERTRANS 2017</vt:lpstr>
    </vt:vector>
  </TitlesOfParts>
  <Company>Hewlett-Packard</Company>
  <LinksUpToDate>false</LinksUpToDate>
  <CharactersWithSpaces>23769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LAKIP DISNAKERTRANS 2017</dc:title>
  <dc:creator>windows 8</dc:creator>
  <cp:lastModifiedBy>HP</cp:lastModifiedBy>
  <cp:revision>3</cp:revision>
  <cp:lastPrinted>2019-04-21T19:55:00Z</cp:lastPrinted>
  <dcterms:created xsi:type="dcterms:W3CDTF">2020-02-02T13:41:00Z</dcterms:created>
  <dcterms:modified xsi:type="dcterms:W3CDTF">2020-02-04T00:26:00Z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